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6B8" w:rsidRDefault="005E76B8">
      <w:pPr>
        <w:autoSpaceDE w:val="0"/>
        <w:autoSpaceDN w:val="0"/>
        <w:spacing w:after="78" w:line="220" w:lineRule="exact"/>
      </w:pPr>
    </w:p>
    <w:p w:rsidR="005E76B8" w:rsidRPr="002725C0" w:rsidRDefault="002725C0" w:rsidP="002616DF">
      <w:pPr>
        <w:autoSpaceDE w:val="0"/>
        <w:autoSpaceDN w:val="0"/>
        <w:spacing w:after="0" w:line="240" w:lineRule="atLeast"/>
        <w:rPr>
          <w:lang w:val="ru-RU"/>
        </w:rPr>
      </w:pPr>
      <w:bookmarkStart w:id="0" w:name="_GoBack"/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5E76B8" w:rsidRPr="002725C0" w:rsidRDefault="002725C0" w:rsidP="001A4EC5">
      <w:pPr>
        <w:autoSpaceDE w:val="0"/>
        <w:autoSpaceDN w:val="0"/>
        <w:spacing w:before="670" w:after="0" w:line="240" w:lineRule="atLeast"/>
        <w:ind w:right="2380"/>
        <w:jc w:val="right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5E76B8" w:rsidRPr="002725C0" w:rsidRDefault="002725C0" w:rsidP="001A4EC5">
      <w:pPr>
        <w:autoSpaceDE w:val="0"/>
        <w:autoSpaceDN w:val="0"/>
        <w:spacing w:before="670" w:after="0" w:line="240" w:lineRule="atLeast"/>
        <w:ind w:right="2934"/>
        <w:jc w:val="right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Администрация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Курманаевского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</w:t>
      </w:r>
    </w:p>
    <w:p w:rsidR="005E76B8" w:rsidRPr="002725C0" w:rsidRDefault="002725C0" w:rsidP="001A4EC5">
      <w:pPr>
        <w:autoSpaceDE w:val="0"/>
        <w:autoSpaceDN w:val="0"/>
        <w:spacing w:before="670" w:after="1376" w:line="240" w:lineRule="atLeast"/>
        <w:ind w:right="3688"/>
        <w:jc w:val="right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МБОУ "Волжская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42"/>
        <w:gridCol w:w="3620"/>
        <w:gridCol w:w="3380"/>
      </w:tblGrid>
      <w:tr w:rsidR="005E76B8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5E76B8" w:rsidRDefault="002725C0" w:rsidP="001A4EC5">
            <w:pPr>
              <w:autoSpaceDE w:val="0"/>
              <w:autoSpaceDN w:val="0"/>
              <w:spacing w:before="48" w:after="0" w:line="240" w:lineRule="atLeas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5E76B8" w:rsidRDefault="002725C0" w:rsidP="001A4EC5">
            <w:pPr>
              <w:autoSpaceDE w:val="0"/>
              <w:autoSpaceDN w:val="0"/>
              <w:spacing w:before="48" w:after="0" w:line="240" w:lineRule="atLeast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5E76B8" w:rsidRDefault="002725C0" w:rsidP="001A4EC5">
            <w:pPr>
              <w:autoSpaceDE w:val="0"/>
              <w:autoSpaceDN w:val="0"/>
              <w:spacing w:before="48" w:after="0" w:line="240" w:lineRule="atLeast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5E76B8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5E76B8" w:rsidRDefault="002725C0" w:rsidP="001A4EC5">
            <w:pPr>
              <w:autoSpaceDE w:val="0"/>
              <w:autoSpaceDN w:val="0"/>
              <w:spacing w:after="0" w:line="240" w:lineRule="atLeas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5E76B8" w:rsidRDefault="002725C0" w:rsidP="001A4EC5">
            <w:pPr>
              <w:autoSpaceDE w:val="0"/>
              <w:autoSpaceDN w:val="0"/>
              <w:spacing w:after="0" w:line="240" w:lineRule="atLeast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УВР 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5E76B8" w:rsidRDefault="002725C0" w:rsidP="001A4EC5">
            <w:pPr>
              <w:autoSpaceDE w:val="0"/>
              <w:autoSpaceDN w:val="0"/>
              <w:spacing w:after="0" w:line="240" w:lineRule="atLeast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Директор </w:t>
            </w:r>
          </w:p>
        </w:tc>
      </w:tr>
      <w:tr w:rsidR="005E76B8">
        <w:trPr>
          <w:trHeight w:hRule="exact" w:val="48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5E76B8" w:rsidRDefault="002725C0" w:rsidP="001A4EC5">
            <w:pPr>
              <w:autoSpaceDE w:val="0"/>
              <w:autoSpaceDN w:val="0"/>
              <w:spacing w:after="0" w:line="240" w:lineRule="atLeas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учителей 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5E76B8" w:rsidRDefault="002725C0" w:rsidP="001A4EC5">
            <w:pPr>
              <w:autoSpaceDE w:val="0"/>
              <w:autoSpaceDN w:val="0"/>
              <w:spacing w:before="198" w:after="0" w:line="240" w:lineRule="atLeast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______________Пудовкина Е.В.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5E76B8" w:rsidRDefault="002725C0" w:rsidP="001A4EC5">
            <w:pPr>
              <w:autoSpaceDE w:val="0"/>
              <w:autoSpaceDN w:val="0"/>
              <w:spacing w:before="198" w:after="0" w:line="240" w:lineRule="atLeast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______________Герасимов С.А.</w:t>
            </w:r>
          </w:p>
        </w:tc>
      </w:tr>
    </w:tbl>
    <w:p w:rsidR="005E76B8" w:rsidRDefault="005E76B8" w:rsidP="001A4EC5">
      <w:pPr>
        <w:autoSpaceDE w:val="0"/>
        <w:autoSpaceDN w:val="0"/>
        <w:spacing w:after="0" w:line="240" w:lineRule="atLeast"/>
      </w:pPr>
    </w:p>
    <w:tbl>
      <w:tblPr>
        <w:tblW w:w="10632" w:type="dxa"/>
        <w:tblLayout w:type="fixed"/>
        <w:tblLook w:val="04A0" w:firstRow="1" w:lastRow="0" w:firstColumn="1" w:lastColumn="0" w:noHBand="0" w:noVBand="1"/>
      </w:tblPr>
      <w:tblGrid>
        <w:gridCol w:w="3142"/>
        <w:gridCol w:w="2660"/>
        <w:gridCol w:w="4830"/>
      </w:tblGrid>
      <w:tr w:rsidR="005E76B8" w:rsidTr="00AD2557">
        <w:trPr>
          <w:trHeight w:hRule="exact" w:val="37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5E76B8" w:rsidRDefault="002725C0" w:rsidP="001A4EC5">
            <w:pPr>
              <w:autoSpaceDE w:val="0"/>
              <w:autoSpaceDN w:val="0"/>
              <w:spacing w:before="60" w:after="0" w:line="240" w:lineRule="atLeas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МО 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5E76B8" w:rsidRPr="00AD2557" w:rsidRDefault="002725C0" w:rsidP="001A4EC5">
            <w:pPr>
              <w:autoSpaceDE w:val="0"/>
              <w:autoSpaceDN w:val="0"/>
              <w:spacing w:before="60" w:after="0" w:line="240" w:lineRule="atLeast"/>
              <w:ind w:left="37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AD2557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</w:t>
            </w:r>
          </w:p>
        </w:tc>
        <w:tc>
          <w:tcPr>
            <w:tcW w:w="4830" w:type="dxa"/>
            <w:tcMar>
              <w:left w:w="0" w:type="dxa"/>
              <w:right w:w="0" w:type="dxa"/>
            </w:tcMar>
          </w:tcPr>
          <w:p w:rsidR="005E76B8" w:rsidRPr="00AD2557" w:rsidRDefault="002725C0" w:rsidP="001A4EC5">
            <w:pPr>
              <w:autoSpaceDE w:val="0"/>
              <w:autoSpaceDN w:val="0"/>
              <w:spacing w:before="60" w:after="0" w:line="240" w:lineRule="atLeast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AD2557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</w:t>
            </w:r>
          </w:p>
        </w:tc>
      </w:tr>
      <w:tr w:rsidR="005E76B8" w:rsidTr="00AD2557">
        <w:trPr>
          <w:trHeight w:hRule="exact" w:val="38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5E76B8" w:rsidRDefault="002725C0" w:rsidP="001A4EC5">
            <w:pPr>
              <w:autoSpaceDE w:val="0"/>
              <w:autoSpaceDN w:val="0"/>
              <w:spacing w:before="94" w:after="0" w:line="240" w:lineRule="atLeas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______________Пудовкина Е.В.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5E76B8" w:rsidRDefault="002725C0" w:rsidP="001A4EC5">
            <w:pPr>
              <w:autoSpaceDE w:val="0"/>
              <w:autoSpaceDN w:val="0"/>
              <w:spacing w:before="94" w:after="0" w:line="240" w:lineRule="atLeast"/>
              <w:ind w:left="3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AD2557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 w:rsidR="00AD2557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г.</w:t>
            </w:r>
          </w:p>
        </w:tc>
        <w:tc>
          <w:tcPr>
            <w:tcW w:w="4830" w:type="dxa"/>
            <w:tcMar>
              <w:left w:w="0" w:type="dxa"/>
              <w:right w:w="0" w:type="dxa"/>
            </w:tcMar>
          </w:tcPr>
          <w:p w:rsidR="005E76B8" w:rsidRDefault="00AD2557" w:rsidP="00AD2557">
            <w:pPr>
              <w:tabs>
                <w:tab w:val="left" w:pos="3135"/>
              </w:tabs>
              <w:autoSpaceDE w:val="0"/>
              <w:autoSpaceDN w:val="0"/>
              <w:spacing w:before="94" w:after="0" w:line="240" w:lineRule="atLeast"/>
              <w:ind w:right="431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                  </w:t>
            </w:r>
            <w:proofErr w:type="spellStart"/>
            <w:r w:rsidR="002725C0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 w:rsidR="002725C0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</w:t>
            </w:r>
            <w:r w:rsidR="002725C0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_______2022</w:t>
            </w:r>
            <w:r w:rsidR="002725C0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г.</w:t>
            </w:r>
          </w:p>
        </w:tc>
      </w:tr>
    </w:tbl>
    <w:p w:rsidR="005E76B8" w:rsidRPr="00AD2557" w:rsidRDefault="002725C0" w:rsidP="001A4EC5">
      <w:pPr>
        <w:autoSpaceDE w:val="0"/>
        <w:autoSpaceDN w:val="0"/>
        <w:spacing w:before="122" w:after="0" w:line="240" w:lineRule="atLeas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Протокол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№</w:t>
      </w:r>
      <w:r w:rsidR="00AD255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</w:t>
      </w:r>
    </w:p>
    <w:p w:rsidR="005E76B8" w:rsidRDefault="002725C0" w:rsidP="001A4EC5">
      <w:pPr>
        <w:autoSpaceDE w:val="0"/>
        <w:autoSpaceDN w:val="0"/>
        <w:spacing w:before="182" w:after="0" w:line="240" w:lineRule="atLeast"/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</w:t>
      </w:r>
      <w:r w:rsidR="00AD255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" </w:t>
      </w:r>
      <w:r w:rsidR="00AD255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________2022</w:t>
      </w:r>
      <w:r>
        <w:rPr>
          <w:rFonts w:ascii="Times New Roman" w:eastAsia="Times New Roman" w:hAnsi="Times New Roman"/>
          <w:color w:val="000000"/>
          <w:w w:val="102"/>
          <w:sz w:val="20"/>
        </w:rPr>
        <w:t>г.</w:t>
      </w:r>
    </w:p>
    <w:p w:rsidR="005E76B8" w:rsidRDefault="002725C0" w:rsidP="001A4EC5">
      <w:pPr>
        <w:autoSpaceDE w:val="0"/>
        <w:autoSpaceDN w:val="0"/>
        <w:spacing w:before="1038" w:after="0" w:line="240" w:lineRule="atLeast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5E76B8" w:rsidRDefault="002725C0" w:rsidP="001A4EC5">
      <w:pPr>
        <w:autoSpaceDE w:val="0"/>
        <w:autoSpaceDN w:val="0"/>
        <w:spacing w:before="70" w:after="0" w:line="240" w:lineRule="atLeast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1054646)</w:t>
      </w:r>
    </w:p>
    <w:p w:rsidR="005E76B8" w:rsidRDefault="002725C0" w:rsidP="001A4EC5">
      <w:pPr>
        <w:autoSpaceDE w:val="0"/>
        <w:autoSpaceDN w:val="0"/>
        <w:spacing w:before="166" w:after="0" w:line="240" w:lineRule="atLeast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5E76B8" w:rsidRDefault="002725C0" w:rsidP="001A4EC5">
      <w:pPr>
        <w:autoSpaceDE w:val="0"/>
        <w:autoSpaceDN w:val="0"/>
        <w:spacing w:before="70" w:after="0" w:line="240" w:lineRule="atLeast"/>
        <w:ind w:right="4318"/>
        <w:jc w:val="right"/>
      </w:pPr>
      <w:r>
        <w:rPr>
          <w:rFonts w:ascii="Times New Roman" w:eastAsia="Times New Roman" w:hAnsi="Times New Roman"/>
          <w:color w:val="000000"/>
          <w:sz w:val="24"/>
        </w:rPr>
        <w:t>«География»</w:t>
      </w:r>
    </w:p>
    <w:p w:rsidR="005E76B8" w:rsidRDefault="002725C0" w:rsidP="001A4EC5">
      <w:pPr>
        <w:autoSpaceDE w:val="0"/>
        <w:autoSpaceDN w:val="0"/>
        <w:spacing w:before="670" w:after="0" w:line="240" w:lineRule="atLeast"/>
        <w:ind w:right="2726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5 класса основного общего образования</w:t>
      </w:r>
    </w:p>
    <w:p w:rsidR="005E76B8" w:rsidRDefault="002725C0" w:rsidP="001A4EC5">
      <w:pPr>
        <w:autoSpaceDE w:val="0"/>
        <w:autoSpaceDN w:val="0"/>
        <w:spacing w:before="72" w:after="0" w:line="240" w:lineRule="atLeast"/>
        <w:ind w:right="3610"/>
        <w:jc w:val="right"/>
        <w:rPr>
          <w:rFonts w:ascii="Times New Roman" w:eastAsia="Times New Roman" w:hAnsi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2022-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 xml:space="preserve">2023 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учебный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год</w:t>
      </w:r>
      <w:proofErr w:type="spellEnd"/>
    </w:p>
    <w:p w:rsidR="00AD2557" w:rsidRDefault="00AD2557" w:rsidP="001A4EC5">
      <w:pPr>
        <w:autoSpaceDE w:val="0"/>
        <w:autoSpaceDN w:val="0"/>
        <w:spacing w:before="72" w:after="0" w:line="240" w:lineRule="atLeast"/>
        <w:ind w:right="361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AD2557" w:rsidRDefault="00AD2557" w:rsidP="001A4EC5">
      <w:pPr>
        <w:autoSpaceDE w:val="0"/>
        <w:autoSpaceDN w:val="0"/>
        <w:spacing w:before="72" w:after="0" w:line="240" w:lineRule="atLeast"/>
        <w:ind w:right="361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AD2557" w:rsidRDefault="00AD2557" w:rsidP="00C24389">
      <w:pPr>
        <w:autoSpaceDE w:val="0"/>
        <w:autoSpaceDN w:val="0"/>
        <w:spacing w:before="72" w:after="0" w:line="240" w:lineRule="atLeast"/>
        <w:ind w:right="3610"/>
        <w:rPr>
          <w:rFonts w:ascii="Times New Roman" w:eastAsia="Times New Roman" w:hAnsi="Times New Roman"/>
          <w:color w:val="000000"/>
          <w:sz w:val="24"/>
        </w:rPr>
      </w:pPr>
    </w:p>
    <w:p w:rsidR="00AD2557" w:rsidRDefault="00AD2557" w:rsidP="001A4EC5">
      <w:pPr>
        <w:autoSpaceDE w:val="0"/>
        <w:autoSpaceDN w:val="0"/>
        <w:spacing w:before="72" w:after="0" w:line="240" w:lineRule="atLeast"/>
        <w:ind w:right="361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AD2557" w:rsidRDefault="00C24389" w:rsidP="00AD2557">
      <w:pPr>
        <w:autoSpaceDE w:val="0"/>
        <w:autoSpaceDN w:val="0"/>
        <w:spacing w:before="72" w:after="0" w:line="240" w:lineRule="atLeast"/>
        <w:ind w:right="217"/>
        <w:jc w:val="right"/>
        <w:rPr>
          <w:lang w:val="ru-RU"/>
        </w:rPr>
      </w:pPr>
      <w:r>
        <w:rPr>
          <w:lang w:val="ru-RU"/>
        </w:rPr>
        <w:t>Составитель: Есипова Татьяна Николаевна</w:t>
      </w:r>
    </w:p>
    <w:p w:rsidR="00C24389" w:rsidRPr="00C24389" w:rsidRDefault="00C24389" w:rsidP="00AD2557">
      <w:pPr>
        <w:autoSpaceDE w:val="0"/>
        <w:autoSpaceDN w:val="0"/>
        <w:spacing w:before="72" w:after="0" w:line="240" w:lineRule="atLeast"/>
        <w:ind w:right="217"/>
        <w:jc w:val="right"/>
        <w:rPr>
          <w:lang w:val="ru-RU"/>
        </w:rPr>
      </w:pPr>
      <w:r>
        <w:rPr>
          <w:lang w:val="ru-RU"/>
        </w:rPr>
        <w:t>Учитель географии</w:t>
      </w:r>
    </w:p>
    <w:p w:rsidR="00C24389" w:rsidRDefault="00C24389" w:rsidP="00AD2557">
      <w:pPr>
        <w:autoSpaceDE w:val="0"/>
        <w:autoSpaceDN w:val="0"/>
        <w:spacing w:after="0" w:line="240" w:lineRule="atLeast"/>
        <w:ind w:right="350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24389" w:rsidRDefault="00C24389" w:rsidP="00AD2557">
      <w:pPr>
        <w:autoSpaceDE w:val="0"/>
        <w:autoSpaceDN w:val="0"/>
        <w:spacing w:after="0" w:line="240" w:lineRule="atLeast"/>
        <w:ind w:right="350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5E76B8" w:rsidRPr="00AD2557" w:rsidRDefault="002616DF" w:rsidP="002616DF">
      <w:pPr>
        <w:autoSpaceDE w:val="0"/>
        <w:autoSpaceDN w:val="0"/>
        <w:spacing w:after="0" w:line="240" w:lineRule="atLeast"/>
        <w:ind w:right="89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п. Волжский </w:t>
      </w:r>
      <w:r w:rsidR="002725C0" w:rsidRPr="00AD2557">
        <w:rPr>
          <w:rFonts w:ascii="Times New Roman" w:eastAsia="Times New Roman" w:hAnsi="Times New Roman"/>
          <w:color w:val="000000"/>
          <w:sz w:val="24"/>
          <w:lang w:val="ru-RU"/>
        </w:rPr>
        <w:t>2022</w:t>
      </w:r>
    </w:p>
    <w:bookmarkEnd w:id="0"/>
    <w:p w:rsidR="005E76B8" w:rsidRPr="00AD2557" w:rsidRDefault="005E76B8" w:rsidP="001A4EC5">
      <w:pPr>
        <w:spacing w:line="240" w:lineRule="atLeast"/>
        <w:rPr>
          <w:lang w:val="ru-RU"/>
        </w:rPr>
        <w:sectPr w:rsidR="005E76B8" w:rsidRPr="00AD2557" w:rsidSect="001A4EC5">
          <w:pgSz w:w="11900" w:h="16840"/>
          <w:pgMar w:top="478" w:right="1440" w:bottom="426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5E76B8" w:rsidRPr="00AD2557" w:rsidRDefault="005E76B8">
      <w:pPr>
        <w:autoSpaceDE w:val="0"/>
        <w:autoSpaceDN w:val="0"/>
        <w:spacing w:after="138" w:line="220" w:lineRule="exact"/>
        <w:rPr>
          <w:lang w:val="ru-RU"/>
        </w:rPr>
      </w:pPr>
    </w:p>
    <w:p w:rsidR="005E76B8" w:rsidRPr="002725C0" w:rsidRDefault="002725C0">
      <w:pPr>
        <w:autoSpaceDE w:val="0"/>
        <w:autoSpaceDN w:val="0"/>
        <w:spacing w:after="0" w:line="281" w:lineRule="auto"/>
        <w:ind w:firstLine="18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(одобрено решением ФУМО от 02.06.202 г.).</w:t>
      </w:r>
    </w:p>
    <w:p w:rsidR="005E76B8" w:rsidRPr="002725C0" w:rsidRDefault="002725C0">
      <w:pPr>
        <w:autoSpaceDE w:val="0"/>
        <w:autoSpaceDN w:val="0"/>
        <w:spacing w:before="346"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E76B8" w:rsidRPr="002725C0" w:rsidRDefault="002725C0">
      <w:pPr>
        <w:autoSpaceDE w:val="0"/>
        <w:autoSpaceDN w:val="0"/>
        <w:spacing w:before="346" w:after="0" w:line="283" w:lineRule="auto"/>
        <w:ind w:right="144" w:firstLine="18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и утверждённой Решением Коллегии Министерства просвещения и науки Российской Федерации от 24.12.2018 года.</w:t>
      </w:r>
    </w:p>
    <w:p w:rsidR="005E76B8" w:rsidRPr="002725C0" w:rsidRDefault="002725C0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даёт представление о целях обучения, </w:t>
      </w:r>
      <w:proofErr w:type="gram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воспитания и развития</w:t>
      </w:r>
      <w:proofErr w:type="gram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5E76B8" w:rsidRPr="002725C0" w:rsidRDefault="002725C0">
      <w:pPr>
        <w:autoSpaceDE w:val="0"/>
        <w:autoSpaceDN w:val="0"/>
        <w:spacing w:before="262"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«ГЕОГРАФИЯ»</w:t>
      </w:r>
    </w:p>
    <w:p w:rsidR="005E76B8" w:rsidRPr="002725C0" w:rsidRDefault="002725C0">
      <w:pPr>
        <w:autoSpaceDE w:val="0"/>
        <w:autoSpaceDN w:val="0"/>
        <w:spacing w:before="166" w:after="0" w:line="281" w:lineRule="auto"/>
        <w:ind w:right="432" w:firstLine="18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География в основной школе — предмет, формирующий у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обу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чающихся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</w:t>
      </w:r>
      <w:proofErr w:type="gram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проб-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лемах</w:t>
      </w:r>
      <w:proofErr w:type="spellEnd"/>
      <w:proofErr w:type="gram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взаимодействия природы и общества, географических подходах к устойчивому развитию территорий.</w:t>
      </w:r>
    </w:p>
    <w:p w:rsidR="005E76B8" w:rsidRPr="002725C0" w:rsidRDefault="002725C0">
      <w:pPr>
        <w:autoSpaceDE w:val="0"/>
        <w:autoSpaceDN w:val="0"/>
        <w:spacing w:before="70" w:after="0"/>
        <w:ind w:firstLine="18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5E76B8" w:rsidRPr="002725C0" w:rsidRDefault="002725C0">
      <w:pPr>
        <w:autoSpaceDE w:val="0"/>
        <w:autoSpaceDN w:val="0"/>
        <w:spacing w:before="262"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«ГЕОГРАФИЯ»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168" w:after="0" w:line="288" w:lineRule="auto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общем образовании направлено на достижение следующих целей: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1) 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2) 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повседневной жизни с использованием географических знаний, самостоятельного приобретения новых знаний;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3) воспитание экологической культуры, соответствующей современному уровню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геоэкологического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мышления на основе освоения знаний о взаимосвязях в ПК, об основных географических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особенностях природы, населения и хозяйства России и мира, своей местности, о способах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сохранения окружающей среды и рационального использования природных ресурсов;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4) формирование способности поиска и применения раз-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35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78" w:line="220" w:lineRule="exact"/>
        <w:rPr>
          <w:lang w:val="ru-RU"/>
        </w:rPr>
      </w:pPr>
    </w:p>
    <w:p w:rsidR="005E76B8" w:rsidRPr="002725C0" w:rsidRDefault="002725C0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5) формирование комплекса практико-ориентированных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-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мире;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5E76B8" w:rsidRPr="002725C0" w:rsidRDefault="002725C0">
      <w:pPr>
        <w:autoSpaceDE w:val="0"/>
        <w:autoSpaceDN w:val="0"/>
        <w:spacing w:before="262"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«ГЕОГРАФИЯ» В УЧЕБНОМ ПЛАНЕ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168" w:after="0" w:line="262" w:lineRule="auto"/>
        <w:ind w:right="144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5E76B8" w:rsidRPr="002725C0" w:rsidRDefault="002725C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Учебным планом на изучение географии </w:t>
      </w:r>
      <w:proofErr w:type="gram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отводится  один</w:t>
      </w:r>
      <w:proofErr w:type="gram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час в неделю в 5 классе, всего - 34  часа.</w:t>
      </w: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298" w:right="658" w:bottom="1440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78" w:line="220" w:lineRule="exact"/>
        <w:rPr>
          <w:lang w:val="ru-RU"/>
        </w:rPr>
      </w:pPr>
    </w:p>
    <w:p w:rsidR="005E76B8" w:rsidRPr="002725C0" w:rsidRDefault="002725C0">
      <w:pPr>
        <w:autoSpaceDE w:val="0"/>
        <w:autoSpaceDN w:val="0"/>
        <w:spacing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Географическое изучение Земли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Введение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. География — наука о планете Земля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1. Организация фенологических наблюдений в природе: планирование, участие в групповой работе, форма систематизации данных.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192" w:after="0"/>
        <w:ind w:right="432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История географических открытий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Пифея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5E76B8" w:rsidRPr="002725C0" w:rsidRDefault="002725C0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Эпоха Великих географических открытий. Три пути в Индию. Открытие Нового света —экспедиция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5E76B8" w:rsidRPr="002725C0" w:rsidRDefault="002725C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Географические открытия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5E76B8" w:rsidRPr="002725C0" w:rsidRDefault="002725C0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1. Обозначение на контурной карте географических объектов, открытых в разные периоды.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2. Сравнение карт Эратосфена, Птолемея и современных карт по предложенным учителем вопросам.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Изображения земной поверхности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Планы местности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5E76B8" w:rsidRPr="002725C0" w:rsidRDefault="002725C0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1. Определение направлений и расстояний по плану мест​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5E76B8" w:rsidRPr="002725C0" w:rsidRDefault="002725C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2. Составление описания маршрута по плану местности.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Географические карты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5E76B8" w:rsidRPr="002725C0" w:rsidRDefault="002725C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Искажения на карте. Линии градусной сети на картах. Определение расстояний с помощью</w:t>
      </w: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66" w:line="220" w:lineRule="exact"/>
        <w:rPr>
          <w:lang w:val="ru-RU"/>
        </w:rPr>
      </w:pPr>
    </w:p>
    <w:p w:rsidR="005E76B8" w:rsidRPr="002725C0" w:rsidRDefault="002725C0">
      <w:pPr>
        <w:autoSpaceDE w:val="0"/>
        <w:autoSpaceDN w:val="0"/>
        <w:spacing w:after="0" w:line="271" w:lineRule="auto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</w:t>
      </w:r>
    </w:p>
    <w:p w:rsidR="005E76B8" w:rsidRPr="002725C0" w:rsidRDefault="002725C0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5E76B8" w:rsidRPr="002725C0" w:rsidRDefault="002725C0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1. Определение направлений и расстояний по карте полушарий.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2. Определение географических координат объектов и определение объектов по их географическим координатам.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192" w:after="0" w:line="271" w:lineRule="auto"/>
        <w:ind w:right="1296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Земля — планета Солнечной системы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5E76B8" w:rsidRPr="002725C0" w:rsidRDefault="002725C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Движения Земли. Земная ос</w:t>
      </w:r>
      <w:r w:rsidR="00CA1D39">
        <w:rPr>
          <w:rFonts w:ascii="Times New Roman" w:eastAsia="Times New Roman" w:hAnsi="Times New Roman"/>
          <w:color w:val="000000"/>
          <w:sz w:val="24"/>
          <w:lang w:val="ru-RU"/>
        </w:rPr>
        <w:t>ь и географические полюсы. Гео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5E76B8" w:rsidRPr="002725C0" w:rsidRDefault="002725C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Влияние Космоса на Землю и жизнь людей.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1. Выявление закономерностей изменения продолжительности дня и высоты Солнца над г</w:t>
      </w:r>
      <w:r w:rsidR="00CA1D39">
        <w:rPr>
          <w:rFonts w:ascii="Times New Roman" w:eastAsia="Times New Roman" w:hAnsi="Times New Roman"/>
          <w:color w:val="000000"/>
          <w:sz w:val="24"/>
          <w:lang w:val="ru-RU"/>
        </w:rPr>
        <w:t>оризонтом в зависимости от гео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графической широты и времени года на территории России.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4. Оболочки Земли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Литосфера — каменная оболочка Земли </w:t>
      </w:r>
      <w:r w:rsidRPr="002725C0">
        <w:rPr>
          <w:lang w:val="ru-RU"/>
        </w:rPr>
        <w:br/>
      </w: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5E76B8" w:rsidRPr="002725C0" w:rsidRDefault="002725C0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Проявления внутренних и внешних процессов образования рельефа. Движение литосферных плит.</w:t>
      </w:r>
    </w:p>
    <w:p w:rsidR="005E76B8" w:rsidRPr="002725C0" w:rsidRDefault="002725C0">
      <w:pPr>
        <w:autoSpaceDE w:val="0"/>
        <w:autoSpaceDN w:val="0"/>
        <w:spacing w:before="70" w:after="0" w:line="281" w:lineRule="auto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вулканов и причины землетрясений. Шкалы измерения силы и интенсивности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5E76B8" w:rsidRPr="002725C0" w:rsidRDefault="002725C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5E76B8" w:rsidRPr="002725C0" w:rsidRDefault="002725C0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1. Описание горной системы или равнины по физической карте.</w:t>
      </w:r>
    </w:p>
    <w:p w:rsidR="005E76B8" w:rsidRPr="002725C0" w:rsidRDefault="002725C0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Заключение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Практикум «Сезонные изменения в природе своей местности»</w:t>
      </w: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286" w:right="668" w:bottom="42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78" w:line="220" w:lineRule="exact"/>
        <w:rPr>
          <w:lang w:val="ru-RU"/>
        </w:rPr>
      </w:pPr>
    </w:p>
    <w:p w:rsidR="005E76B8" w:rsidRPr="002725C0" w:rsidRDefault="002725C0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5E76B8" w:rsidRPr="002725C0" w:rsidRDefault="002725C0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1. Анализ результатов фенологических наблюдений и наблюдений за погодой.</w:t>
      </w: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298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78" w:line="220" w:lineRule="exact"/>
        <w:rPr>
          <w:lang w:val="ru-RU"/>
        </w:rPr>
      </w:pPr>
    </w:p>
    <w:p w:rsidR="005E76B8" w:rsidRPr="002725C0" w:rsidRDefault="002725C0">
      <w:pPr>
        <w:autoSpaceDE w:val="0"/>
        <w:autoSpaceDN w:val="0"/>
        <w:spacing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E76B8" w:rsidRPr="002725C0" w:rsidRDefault="002725C0">
      <w:pPr>
        <w:autoSpaceDE w:val="0"/>
        <w:autoSpaceDN w:val="0"/>
        <w:spacing w:before="346"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E76B8" w:rsidRPr="002725C0" w:rsidRDefault="002725C0">
      <w:pPr>
        <w:autoSpaceDE w:val="0"/>
        <w:autoSpaceDN w:val="0"/>
        <w:spacing w:before="166" w:after="0"/>
        <w:ind w:firstLine="18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E76B8" w:rsidRPr="002725C0" w:rsidRDefault="002725C0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: осознание российской гражданской идентичности в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5E76B8" w:rsidRPr="002725C0" w:rsidRDefault="002725C0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5E76B8" w:rsidRPr="002725C0" w:rsidRDefault="002725C0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5E76B8" w:rsidRPr="002725C0" w:rsidRDefault="002725C0">
      <w:pPr>
        <w:autoSpaceDE w:val="0"/>
        <w:autoSpaceDN w:val="0"/>
        <w:spacing w:before="192" w:after="0"/>
        <w:ind w:right="432" w:firstLine="180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5E76B8" w:rsidRPr="002725C0" w:rsidRDefault="002725C0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5E76B8" w:rsidRPr="002725C0" w:rsidRDefault="002725C0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</w:t>
      </w: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66" w:line="220" w:lineRule="exact"/>
        <w:rPr>
          <w:lang w:val="ru-RU"/>
        </w:rPr>
      </w:pPr>
    </w:p>
    <w:p w:rsidR="005E76B8" w:rsidRPr="002725C0" w:rsidRDefault="002725C0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5E76B8" w:rsidRPr="002725C0" w:rsidRDefault="002725C0">
      <w:pPr>
        <w:autoSpaceDE w:val="0"/>
        <w:autoSpaceDN w:val="0"/>
        <w:spacing w:before="190" w:after="0" w:line="286" w:lineRule="auto"/>
        <w:ind w:right="144" w:firstLine="180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Трудового воспитания: 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5E76B8" w:rsidRPr="002725C0" w:rsidRDefault="002725C0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5E76B8" w:rsidRPr="002725C0" w:rsidRDefault="002725C0">
      <w:pPr>
        <w:autoSpaceDE w:val="0"/>
        <w:autoSpaceDN w:val="0"/>
        <w:spacing w:before="262"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E76B8" w:rsidRPr="002725C0" w:rsidRDefault="002725C0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2725C0">
        <w:rPr>
          <w:lang w:val="ru-RU"/>
        </w:rPr>
        <w:tab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в том числе:</w:t>
      </w:r>
    </w:p>
    <w:p w:rsidR="005E76B8" w:rsidRPr="002725C0" w:rsidRDefault="002725C0">
      <w:pPr>
        <w:autoSpaceDE w:val="0"/>
        <w:autoSpaceDN w:val="0"/>
        <w:spacing w:before="190" w:after="0" w:line="262" w:lineRule="auto"/>
        <w:ind w:left="180" w:right="3600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познавательными действиями: Базовые логические действия</w:t>
      </w:r>
    </w:p>
    <w:p w:rsidR="005E76B8" w:rsidRPr="002725C0" w:rsidRDefault="002725C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географических объектов, процессов и явлений;</w:t>
      </w:r>
    </w:p>
    <w:p w:rsidR="005E76B8" w:rsidRPr="002725C0" w:rsidRDefault="002725C0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5E76B8" w:rsidRPr="002725C0" w:rsidRDefault="002725C0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5E76B8" w:rsidRPr="002725C0" w:rsidRDefault="002725C0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географической информации, данных, необходимых для решения поставленной задачи;</w:t>
      </w:r>
    </w:p>
    <w:p w:rsidR="005E76B8" w:rsidRPr="002725C0" w:rsidRDefault="002725C0">
      <w:pPr>
        <w:autoSpaceDE w:val="0"/>
        <w:autoSpaceDN w:val="0"/>
        <w:spacing w:before="190" w:after="0"/>
        <w:ind w:left="4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5E76B8" w:rsidRPr="002725C0" w:rsidRDefault="002725C0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E76B8" w:rsidRPr="002725C0" w:rsidRDefault="002725C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286" w:right="782" w:bottom="378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132" w:line="220" w:lineRule="exact"/>
        <w:rPr>
          <w:lang w:val="ru-RU"/>
        </w:rPr>
      </w:pPr>
    </w:p>
    <w:p w:rsidR="005E76B8" w:rsidRPr="002725C0" w:rsidRDefault="002725C0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географические вопросы как исследовательский инструмент познания;</w:t>
      </w:r>
    </w:p>
    <w:p w:rsidR="005E76B8" w:rsidRPr="002725C0" w:rsidRDefault="002725C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географические вопросы, фиксирующие разрыв между реальным и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желательным состоянием ситуации, объекта, и самостоятельно устанавливать искомое и данное;</w:t>
      </w:r>
    </w:p>
    <w:p w:rsidR="005E76B8" w:rsidRPr="002725C0" w:rsidRDefault="002725C0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5E76B8" w:rsidRPr="002725C0" w:rsidRDefault="002725C0">
      <w:pPr>
        <w:autoSpaceDE w:val="0"/>
        <w:autoSpaceDN w:val="0"/>
        <w:spacing w:before="190" w:after="0"/>
        <w:ind w:left="240" w:right="144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5E76B8" w:rsidRPr="002725C0" w:rsidRDefault="002725C0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достоверность информации, полученной в ходе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​графического исследования;</w:t>
      </w:r>
    </w:p>
    <w:p w:rsidR="005E76B8" w:rsidRPr="002725C0" w:rsidRDefault="002725C0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5E76B8" w:rsidRPr="002725C0" w:rsidRDefault="002725C0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5E76B8" w:rsidRPr="002725C0" w:rsidRDefault="002725C0">
      <w:pPr>
        <w:autoSpaceDE w:val="0"/>
        <w:autoSpaceDN w:val="0"/>
        <w:spacing w:before="178"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</w:t>
      </w:r>
    </w:p>
    <w:p w:rsidR="005E76B8" w:rsidRPr="002725C0" w:rsidRDefault="002725C0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5E76B8" w:rsidRPr="002725C0" w:rsidRDefault="002725C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 и интерпретировать географическую информацию различных видов и форм представления;</w:t>
      </w:r>
    </w:p>
    <w:p w:rsidR="005E76B8" w:rsidRPr="002725C0" w:rsidRDefault="002725C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5E76B8" w:rsidRPr="002725C0" w:rsidRDefault="002725C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географической информации;</w:t>
      </w:r>
    </w:p>
    <w:p w:rsidR="005E76B8" w:rsidRPr="002725C0" w:rsidRDefault="002725C0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географической информации по критериям, предложенным учителем или сформулированным самостоятельно;</w:t>
      </w:r>
    </w:p>
    <w:p w:rsidR="005E76B8" w:rsidRPr="002725C0" w:rsidRDefault="002725C0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систематизировать географическую информацию в разных формах.</w:t>
      </w:r>
    </w:p>
    <w:p w:rsidR="005E76B8" w:rsidRPr="002725C0" w:rsidRDefault="002725C0">
      <w:pPr>
        <w:autoSpaceDE w:val="0"/>
        <w:autoSpaceDN w:val="0"/>
        <w:spacing w:before="180"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коммуникативными действиями:</w:t>
      </w:r>
    </w:p>
    <w:p w:rsidR="005E76B8" w:rsidRPr="002725C0" w:rsidRDefault="002725C0">
      <w:pPr>
        <w:autoSpaceDE w:val="0"/>
        <w:autoSpaceDN w:val="0"/>
        <w:spacing w:before="190"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</w:t>
      </w:r>
    </w:p>
    <w:p w:rsidR="005E76B8" w:rsidRPr="002725C0" w:rsidRDefault="002725C0">
      <w:pPr>
        <w:autoSpaceDE w:val="0"/>
        <w:autoSpaceDN w:val="0"/>
        <w:spacing w:before="178" w:after="0" w:line="262" w:lineRule="auto"/>
        <w:ind w:left="240" w:right="864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5E76B8" w:rsidRPr="002725C0" w:rsidRDefault="002725C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E76B8" w:rsidRPr="002725C0" w:rsidRDefault="002725C0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5E76B8" w:rsidRPr="002725C0" w:rsidRDefault="002725C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исследования или проекта.</w:t>
      </w:r>
    </w:p>
    <w:p w:rsidR="005E76B8" w:rsidRPr="002725C0" w:rsidRDefault="002725C0">
      <w:pPr>
        <w:autoSpaceDE w:val="0"/>
        <w:autoSpaceDN w:val="0"/>
        <w:spacing w:before="178"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 (сотрудничество)</w:t>
      </w:r>
    </w:p>
    <w:p w:rsidR="005E76B8" w:rsidRPr="002725C0" w:rsidRDefault="002725C0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 при выполнении учебных географических</w:t>
      </w: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352" w:right="794" w:bottom="324" w:left="846" w:header="720" w:footer="720" w:gutter="0"/>
          <w:cols w:space="720" w:equalWidth="0">
            <w:col w:w="10260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66" w:line="220" w:lineRule="exact"/>
        <w:rPr>
          <w:lang w:val="ru-RU"/>
        </w:rPr>
      </w:pPr>
    </w:p>
    <w:p w:rsidR="005E76B8" w:rsidRPr="002725C0" w:rsidRDefault="002725C0">
      <w:pPr>
        <w:autoSpaceDE w:val="0"/>
        <w:autoSpaceDN w:val="0"/>
        <w:spacing w:after="0" w:line="262" w:lineRule="auto"/>
        <w:ind w:left="4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E76B8" w:rsidRPr="002725C0" w:rsidRDefault="002725C0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E76B8" w:rsidRPr="002725C0" w:rsidRDefault="002725C0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ответственности.</w:t>
      </w:r>
    </w:p>
    <w:p w:rsidR="005E76B8" w:rsidRPr="002725C0" w:rsidRDefault="002725C0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учебными регулятивными действиями:</w:t>
      </w:r>
    </w:p>
    <w:p w:rsidR="005E76B8" w:rsidRPr="002725C0" w:rsidRDefault="002725C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</w:t>
      </w:r>
    </w:p>
    <w:p w:rsidR="005E76B8" w:rsidRPr="002725C0" w:rsidRDefault="002725C0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5E76B8" w:rsidRPr="002725C0" w:rsidRDefault="002725C0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5E76B8" w:rsidRPr="002725C0" w:rsidRDefault="002725C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 (рефлексия)</w:t>
      </w:r>
    </w:p>
    <w:p w:rsidR="005E76B8" w:rsidRPr="002725C0" w:rsidRDefault="002725C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самоконтроля и рефлексии;</w:t>
      </w:r>
    </w:p>
    <w:p w:rsidR="005E76B8" w:rsidRPr="002725C0" w:rsidRDefault="002725C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опыту;</w:t>
      </w:r>
    </w:p>
    <w:p w:rsidR="005E76B8" w:rsidRPr="002725C0" w:rsidRDefault="002725C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E76B8" w:rsidRPr="002725C0" w:rsidRDefault="002725C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</w:t>
      </w:r>
    </w:p>
    <w:p w:rsidR="005E76B8" w:rsidRPr="002725C0" w:rsidRDefault="002725C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Принятие себя и других</w:t>
      </w:r>
    </w:p>
    <w:p w:rsidR="005E76B8" w:rsidRPr="002725C0" w:rsidRDefault="002725C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мнению;</w:t>
      </w:r>
    </w:p>
    <w:p w:rsidR="005E76B8" w:rsidRPr="002725C0" w:rsidRDefault="002725C0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признавать своё право на ошибку и такое же право другого.</w:t>
      </w:r>
    </w:p>
    <w:p w:rsidR="005E76B8" w:rsidRPr="002725C0" w:rsidRDefault="002725C0">
      <w:pPr>
        <w:autoSpaceDE w:val="0"/>
        <w:autoSpaceDN w:val="0"/>
        <w:spacing w:before="324"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E76B8" w:rsidRPr="002725C0" w:rsidRDefault="002725C0">
      <w:pPr>
        <w:autoSpaceDE w:val="0"/>
        <w:autoSpaceDN w:val="0"/>
        <w:spacing w:before="226" w:after="0" w:line="262" w:lineRule="auto"/>
        <w:ind w:left="4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географических объектов, процессов и явлений, изучаемых различными ветвями географической науки;</w:t>
      </w:r>
    </w:p>
    <w:p w:rsidR="005E76B8" w:rsidRPr="002725C0" w:rsidRDefault="002725C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методов исследования, применяемых в географии;</w:t>
      </w:r>
    </w:p>
    <w:p w:rsidR="005E76B8" w:rsidRPr="002725C0" w:rsidRDefault="002725C0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источники географической информации (картографические, текстовые, видео и фотоизображения,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5E76B8" w:rsidRPr="002725C0" w:rsidRDefault="002725C0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5E76B8" w:rsidRPr="002725C0" w:rsidRDefault="002725C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</w:p>
    <w:p w:rsidR="005E76B8" w:rsidRPr="002725C0" w:rsidRDefault="002725C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путешествий;</w:t>
      </w: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286" w:right="818" w:bottom="308" w:left="666" w:header="720" w:footer="720" w:gutter="0"/>
          <w:cols w:space="720" w:equalWidth="0">
            <w:col w:w="10416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138" w:line="220" w:lineRule="exact"/>
        <w:rPr>
          <w:lang w:val="ru-RU"/>
        </w:rPr>
      </w:pPr>
    </w:p>
    <w:p w:rsidR="005E76B8" w:rsidRPr="002725C0" w:rsidRDefault="002725C0">
      <w:pPr>
        <w:autoSpaceDE w:val="0"/>
        <w:autoSpaceDN w:val="0"/>
        <w:spacing w:after="0" w:line="348" w:lineRule="auto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путешествий;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определять направления, расстояния по плану местности и по географическим картам, географические координаты по географическим картам;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задач;—  применять понятия «план местности», «географическая карта», «аэрофотоснимок»,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«план местности» и «географическая карта», параллель» и «меридиан»;—   приводить примеры влияния Солнца на мир живой и неживой природы;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смены дня и ночи и времён года;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местности на основе анализа данных наблюдений; описывать внутреннее строение Земли;—   различать понятия «земная кора»; «ядро», «мантия»; «минерал» и «горная порода»;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«материковая» и «океаническая» земная кора;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различать изученные минералы и горные породы, материковую и океаническую земную кору;—  показывать на карте и обозначать на контурной карте материки и океаны, крупные формы рельефа Земли;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различать горы и равнины;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формы рельефа суши по высоте и по внешнему облику;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называть причины землетрясений и вулканических извержений;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применять понятия «литосфера», «землетрясение», «вулкан», «литосферная плита»,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«эпицентр землетрясения» и «очаг землетрясения» для решения учебных и (или) практико-ориентированных задач;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понятия «эпицентр землетрясения» и «очаг землетрясения» для решения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познавательных задач;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проявления в окружающем мире внутренних и внешних процессов </w:t>
      </w:r>
      <w:r w:rsidRPr="002725C0">
        <w:rPr>
          <w:lang w:val="ru-RU"/>
        </w:rPr>
        <w:br/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: вулканизма, землетрясений; физического, химического и биологического видов выветривания;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 классифицировать острова по происхождению;</w:t>
      </w: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358" w:right="710" w:bottom="452" w:left="1086" w:header="720" w:footer="720" w:gutter="0"/>
          <w:cols w:space="720" w:equalWidth="0">
            <w:col w:w="10104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108" w:line="220" w:lineRule="exact"/>
        <w:rPr>
          <w:lang w:val="ru-RU"/>
        </w:rPr>
      </w:pPr>
    </w:p>
    <w:p w:rsidR="005E76B8" w:rsidRPr="002725C0" w:rsidRDefault="002725C0">
      <w:pPr>
        <w:autoSpaceDE w:val="0"/>
        <w:autoSpaceDN w:val="0"/>
        <w:spacing w:after="0" w:line="331" w:lineRule="auto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опасных природных явлений в литосфере и средств их предупреждения;—  приводить примеры изменений в литосфере в результате деятельности человека на примере своей местности, России и мира;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действия внешних процессов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и наличия полезных ископаемых в своей местности;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328" w:right="830" w:bottom="1440" w:left="1086" w:header="720" w:footer="720" w:gutter="0"/>
          <w:cols w:space="720" w:equalWidth="0">
            <w:col w:w="9984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64" w:line="220" w:lineRule="exact"/>
        <w:rPr>
          <w:lang w:val="ru-RU"/>
        </w:rPr>
      </w:pPr>
    </w:p>
    <w:p w:rsidR="005E76B8" w:rsidRDefault="002725C0">
      <w:pPr>
        <w:autoSpaceDE w:val="0"/>
        <w:autoSpaceDN w:val="0"/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06"/>
        <w:gridCol w:w="528"/>
        <w:gridCol w:w="1104"/>
        <w:gridCol w:w="1140"/>
        <w:gridCol w:w="866"/>
        <w:gridCol w:w="7372"/>
        <w:gridCol w:w="1236"/>
        <w:gridCol w:w="1454"/>
      </w:tblGrid>
      <w:tr w:rsidR="005E76B8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47" w:lineRule="auto"/>
              <w:ind w:left="72" w:right="274"/>
              <w:jc w:val="both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5E76B8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6B8" w:rsidRDefault="005E76B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E76B8" w:rsidRDefault="005E76B8"/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6B8" w:rsidRDefault="005E76B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6B8" w:rsidRDefault="005E76B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6B8" w:rsidRDefault="005E76B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6B8" w:rsidRDefault="005E76B8"/>
        </w:tc>
      </w:tr>
      <w:tr w:rsidR="005E76B8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 Географическое изучение Земли</w:t>
            </w:r>
          </w:p>
        </w:tc>
      </w:tr>
      <w:tr w:rsidR="005E76B8" w:rsidRPr="002616DF">
        <w:trPr>
          <w:trHeight w:hRule="exact" w:val="39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Введение.</w:t>
            </w:r>
          </w:p>
          <w:p w:rsidR="005E76B8" w:rsidRPr="002725C0" w:rsidRDefault="002725C0">
            <w:pPr>
              <w:autoSpaceDE w:val="0"/>
              <w:autoSpaceDN w:val="0"/>
              <w:spacing w:before="18" w:after="0" w:line="245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География - наука о планете Земля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01.09.2022 04.09.2022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в тексте аргументы, подтверждающие тот или иной тезис (нахождение в тексте параграфа или специально подобранном тексте информацию, подтверждающую то, что люди обладали географическими знаниями ещё до того, как география появилась как наука);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Открытый урок: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ЦОР, презентации, разработка уроков, программы.</w:t>
            </w:r>
          </w:p>
          <w:p w:rsidR="005E76B8" w:rsidRPr="002725C0" w:rsidRDefault="002725C0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ресурсов 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standart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Федеральный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 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«Российское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образование»</w:t>
            </w:r>
          </w:p>
        </w:tc>
      </w:tr>
      <w:tr w:rsidR="005E76B8" w:rsidRPr="002616DF">
        <w:trPr>
          <w:trHeight w:hRule="exact" w:val="39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История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географических открытий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05.09.2022 30.10.2022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вклад великих путешественников в географическое изучение Земли, описывать и сравнивать маршруты их путешествий;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вклад российских путешественников и исследователей в географическое изучение Земли, описывать маршруты их путешествий;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этапы географического изучения Земли (в древности, в эпоху Средневековья, в эпоху Великих географических открытий,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, современные географические исследования и открытия);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способы получения географической информации на разных этапах географического изучения Земли;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географические карты (при выполнении практической работы № 3);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текстовую информацию в графической форме (при выполнении практической работы № 1); находить в различных источниках, интегрировать, интерпретировать и использовать информацию необходимую для решения поставленной задачи, в том числе позволяющие оценить вклад российских путешественников и исследователей в развитие знаний о Земле;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картографических источниках аргументы, обосновывающие ответы на вопросы (при выполнении практической работы № 2);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 способы представления информации в картографической форме (при выполнении практических работ № 1);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зачёт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Открытый урок: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ЦОР, презентации, разработка уроков, программы.</w:t>
            </w:r>
          </w:p>
          <w:p w:rsidR="005E76B8" w:rsidRPr="002725C0" w:rsidRDefault="002725C0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ресурсов 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standart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Федеральный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 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«Российское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образование»</w:t>
            </w:r>
          </w:p>
        </w:tc>
      </w:tr>
      <w:tr w:rsidR="005E76B8">
        <w:trPr>
          <w:trHeight w:hRule="exact" w:val="328"/>
        </w:trPr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3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r>
              <w:t xml:space="preserve">                         3</w:t>
            </w:r>
          </w:p>
        </w:tc>
      </w:tr>
    </w:tbl>
    <w:p w:rsidR="005E76B8" w:rsidRDefault="005E76B8">
      <w:pPr>
        <w:autoSpaceDE w:val="0"/>
        <w:autoSpaceDN w:val="0"/>
        <w:spacing w:after="0" w:line="14" w:lineRule="exact"/>
      </w:pPr>
    </w:p>
    <w:p w:rsidR="005E76B8" w:rsidRDefault="005E76B8">
      <w:pPr>
        <w:sectPr w:rsidR="005E76B8">
          <w:pgSz w:w="16840" w:h="11900"/>
          <w:pgMar w:top="282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E76B8" w:rsidRDefault="005E76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06"/>
        <w:gridCol w:w="528"/>
        <w:gridCol w:w="1104"/>
        <w:gridCol w:w="1140"/>
        <w:gridCol w:w="866"/>
        <w:gridCol w:w="7372"/>
        <w:gridCol w:w="1236"/>
        <w:gridCol w:w="1454"/>
      </w:tblGrid>
      <w:tr w:rsidR="005E76B8" w:rsidRPr="002616D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Земля - планета Солнечной системы</w:t>
            </w:r>
          </w:p>
        </w:tc>
      </w:tr>
      <w:tr w:rsidR="005E76B8" w:rsidRPr="002616DF">
        <w:trPr>
          <w:trHeight w:hRule="exact" w:val="49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Земля - планета Солнечной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системы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31.10.2022 04.12.2022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планет земной группы;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Землю и планеты Солнечной системы по заданным основаниям, связав с реальными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ситуациями — освоения космоса;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влияние формы Земли на различие в количестве солнечного тепла, получаемого земной поверхностью на разных широтах;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понятия «земная ось», «географические полюсы», «тропики», «экватор», «полярные </w:t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круги»,«пояса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освещённости»; «дни равноденствия и солнцестояния» при решении задач: указания параллелей, на которых Солнце находится в зените в дни равноденствий и солнцестояний; сравнивать продолжительность светового дня в дни равноденствий и солнцестояний в Северном и Южном полушариях;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смену времён года на Земле движением Земли вокруг Солнца и постоянным наклоном земной оси к плоскости орбиты;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суточное вращение Земли осевым вращением Земли;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различия в продолжительности светового дня в течение года на разных широтах;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формы, размеров и движений Земли на мир живой и неживой природы;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 (при выполнении практической работы № 1);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закономерности изменения продолжительности светового дня от экватора к полюсам в дни солнцестояний на основе предоставленных данных;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тексте аргументы, подтверждающие различные гипотезы происхождения Земли при анализе одного-двух источников информации, предложенных учителем;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свои суждения с суждениями других участников дискуссии о происхождении планет, обнаруживать различие и сходство позиций задавать вопросы по существу обсуждаемой темы во время дискуссии;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научную гипотезу и научный факт;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Открытый урок: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ЦОР, презентации, разработка уроков, программы.</w:t>
            </w:r>
          </w:p>
          <w:p w:rsidR="005E76B8" w:rsidRPr="002725C0" w:rsidRDefault="002725C0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ресурсов 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standart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Федеральный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 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«Российское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образование»</w:t>
            </w:r>
          </w:p>
        </w:tc>
      </w:tr>
      <w:tr w:rsidR="005E76B8">
        <w:trPr>
          <w:trHeight w:hRule="exact" w:val="350"/>
        </w:trPr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r>
              <w:t>1                          1</w:t>
            </w:r>
          </w:p>
        </w:tc>
      </w:tr>
      <w:tr w:rsidR="005E76B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Изображения земной поверхности</w:t>
            </w:r>
          </w:p>
        </w:tc>
      </w:tr>
      <w:tr w:rsidR="005E76B8" w:rsidRPr="002616DF">
        <w:trPr>
          <w:trHeight w:hRule="exact" w:val="39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Планы местности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05.12.2022 22.01.2023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«план местности», «аэрофотоснимок», «ориентирование на местности», «стороны горизонта», «горизонтали», «масштаб», «условные знаки» для решения учебных и (или) практико-ориентированных задач;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 плану расстояния между объектами на местности (при выполнении практической работы №1);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направления по плану (при выполнении практической работы № 1);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ориентироваться на местности по плану и с помощью планов местности в мобильных приложениях; сравнивать абсолютные и относительные высоты объектов с помощью плана местности;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составлять описание маршрута по плану местности (при выполнении практической работы № 2); проводить по плану несложное географическое исследование (при выполнении практической работы № 2); объяснять причины достижения (</w:t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недостижения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 результатов деятельности, давать оценку приобретённому опыту; оценивать соответствие результата цели (</w:t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привыпонении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практической работы № 2);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Открытый урок: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ЦОР, презентации, разработка уроков, программы.</w:t>
            </w:r>
          </w:p>
          <w:p w:rsidR="005E76B8" w:rsidRPr="002725C0" w:rsidRDefault="002725C0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ресурсов 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standart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Федеральный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 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«Российское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образование»</w:t>
            </w:r>
          </w:p>
        </w:tc>
      </w:tr>
    </w:tbl>
    <w:p w:rsidR="005E76B8" w:rsidRPr="002725C0" w:rsidRDefault="005E76B8">
      <w:pPr>
        <w:autoSpaceDE w:val="0"/>
        <w:autoSpaceDN w:val="0"/>
        <w:spacing w:after="0" w:line="14" w:lineRule="exact"/>
        <w:rPr>
          <w:lang w:val="ru-RU"/>
        </w:rPr>
      </w:pPr>
    </w:p>
    <w:p w:rsidR="005E76B8" w:rsidRPr="002725C0" w:rsidRDefault="005E76B8">
      <w:pPr>
        <w:rPr>
          <w:lang w:val="ru-RU"/>
        </w:rPr>
        <w:sectPr w:rsidR="005E76B8" w:rsidRPr="002725C0">
          <w:pgSz w:w="16840" w:h="11900"/>
          <w:pgMar w:top="284" w:right="640" w:bottom="6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06"/>
        <w:gridCol w:w="528"/>
        <w:gridCol w:w="1104"/>
        <w:gridCol w:w="1140"/>
        <w:gridCol w:w="866"/>
        <w:gridCol w:w="7372"/>
        <w:gridCol w:w="1236"/>
        <w:gridCol w:w="1454"/>
      </w:tblGrid>
      <w:tr w:rsidR="005E76B8" w:rsidRPr="002616DF">
        <w:trPr>
          <w:trHeight w:hRule="exact" w:val="39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Географические карты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23.01.2023 26.02.2023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«параллель» и «меридиан»;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направления, расстояния и географические координаты по картам (при выполнении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практических работ № 1, 2);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сравнивать абсолютные высоты географических объектов, сравнивать глубины морей и океанов по физическим картам;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различия результатов измерений расстояний между объектами по картам при помощи масштаба и при помощи градусной сети;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«план местности» и «географическая карта»;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«географическая карта», «параллель», «меридиан» для решения учебных и (или) практико-ориентированных задач;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Открытый урок: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ЦОР, презентации, разработка уроков, программы.</w:t>
            </w:r>
          </w:p>
          <w:p w:rsidR="005E76B8" w:rsidRPr="002725C0" w:rsidRDefault="002725C0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ресурсов 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standart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Федеральный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 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«Российское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образование»</w:t>
            </w:r>
          </w:p>
        </w:tc>
      </w:tr>
      <w:tr w:rsidR="005E76B8">
        <w:trPr>
          <w:trHeight w:hRule="exact" w:val="348"/>
        </w:trPr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3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r>
              <w:t xml:space="preserve">  1                            4</w:t>
            </w:r>
          </w:p>
        </w:tc>
      </w:tr>
      <w:tr w:rsidR="005E76B8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Оболочки Земли</w:t>
            </w:r>
          </w:p>
        </w:tc>
      </w:tr>
    </w:tbl>
    <w:p w:rsidR="005E76B8" w:rsidRDefault="005E76B8">
      <w:pPr>
        <w:autoSpaceDE w:val="0"/>
        <w:autoSpaceDN w:val="0"/>
        <w:spacing w:after="0" w:line="14" w:lineRule="exact"/>
      </w:pPr>
    </w:p>
    <w:p w:rsidR="005E76B8" w:rsidRDefault="005E76B8">
      <w:pPr>
        <w:sectPr w:rsidR="005E76B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E76B8" w:rsidRDefault="005E76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06"/>
        <w:gridCol w:w="528"/>
        <w:gridCol w:w="1104"/>
        <w:gridCol w:w="1140"/>
        <w:gridCol w:w="866"/>
        <w:gridCol w:w="7372"/>
        <w:gridCol w:w="1236"/>
        <w:gridCol w:w="1454"/>
      </w:tblGrid>
      <w:tr w:rsidR="005E76B8" w:rsidRPr="002616DF">
        <w:trPr>
          <w:trHeight w:hRule="exact" w:val="70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Литосфера 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каменная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оболочка Земли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27.02.2023 30.04.2023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внутренне строение Земли;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изученные минералы и горные породы, различать понятия «ядро», «мантия», «земная </w:t>
            </w:r>
            <w:r w:rsidRPr="002725C0">
              <w:rPr>
                <w:lang w:val="ru-RU"/>
              </w:rPr>
              <w:br/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кора»,«мине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рал» и «горная порода»;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материковую и океаническую земную кору; приводить примеры горных пород разного происхождения;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изученные горные породы по происхождению;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проявления в окружающем мире внутренних и внешних процессов </w:t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рельефообразования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вулканизма, землетрясений; физического, химического и биологического видов выветривания;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«литосфера», «землетрясение», «вулкан», «литосферные плиты» для решения учебных и (или) практико-ориентированных задач;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причины землетрясений и вулканических извержений;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опасных природных явлений в литосфере и средств их предупреждения;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и обозначать на контурной карте материки и океаны, крупные формы рельефа Земли, острова различного происхождения;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горы и равнины;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горы и равнины по высоте;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горную систему или равнину по физической карте (при выполнении работы № 1);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действия внешних процессов </w:t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рельефо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образования в своей местности;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полезных ископаемых своей местности;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изменений в литосфере в результате деятельности человека на примере своей местности, России и мира;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опасных природных явлений в литосфере;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сходные аргументы, подтверждающие движение литосферных плит, в различных источниках географической информации;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«эпицентр» и «очаг землетрясения» для анализа и интерпретации географической информации различных видов и форм представления;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 результатов (примеры изменений в литосфере в результате деятельности человека на примере своей местности, России и мира) в виде презентации;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(картины, описания, географической карты) по критериям, предложенным учителем при работе в группе;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 ходе организованного учителем обсуждения публично представлять презентацию о профессиях, связанных с литосферой, и оценивать соответствие подготовленной презентации её цели; выражать свою точку зрения относительно влияния рельефа своей местности на жизнь своей семьи;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Открытый урок: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ЦОР, презентации, разработка уроков, программы.</w:t>
            </w:r>
          </w:p>
          <w:p w:rsidR="005E76B8" w:rsidRPr="002725C0" w:rsidRDefault="002725C0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ресурсов 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standart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Федеральный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 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«Российское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образование»</w:t>
            </w:r>
          </w:p>
        </w:tc>
      </w:tr>
      <w:tr w:rsidR="005E76B8">
        <w:trPr>
          <w:trHeight w:hRule="exact" w:val="348"/>
        </w:trPr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3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r>
              <w:t xml:space="preserve">               1                     1</w:t>
            </w:r>
          </w:p>
        </w:tc>
      </w:tr>
      <w:tr w:rsidR="005E76B8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Заключение</w:t>
            </w:r>
          </w:p>
        </w:tc>
      </w:tr>
    </w:tbl>
    <w:p w:rsidR="005E76B8" w:rsidRDefault="005E76B8">
      <w:pPr>
        <w:autoSpaceDE w:val="0"/>
        <w:autoSpaceDN w:val="0"/>
        <w:spacing w:after="0" w:line="14" w:lineRule="exact"/>
      </w:pPr>
    </w:p>
    <w:p w:rsidR="005E76B8" w:rsidRDefault="005E76B8">
      <w:pPr>
        <w:sectPr w:rsidR="005E76B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E76B8" w:rsidRDefault="005E76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06"/>
        <w:gridCol w:w="528"/>
        <w:gridCol w:w="1104"/>
        <w:gridCol w:w="1140"/>
        <w:gridCol w:w="866"/>
        <w:gridCol w:w="7372"/>
        <w:gridCol w:w="1236"/>
        <w:gridCol w:w="1454"/>
      </w:tblGrid>
      <w:tr w:rsidR="005E76B8" w:rsidRPr="002616DF">
        <w:trPr>
          <w:trHeight w:hRule="exact" w:val="41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Практикум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«Сезонные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изменения в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природе своей местности»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01.05.2023 14.05.2023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причины и следствия географических явлений;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Солнца на мир живой и неживой природы;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результаты наблюдений;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форму представления результатов наблюдений за отдельными компонентами природы; представлять результаты наблюдений в табличной, графической форме, описания);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на основе анализа данных наблюдений эмпирические зависимости между временем года, продолжительностью дня и высотой Солнца над горизонтом, температурой воздуха;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делать предположения, объясняющие результаты наблюдений;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суждения, выражать свою точку зрения о взаимосвязях между изменениями компонентов природы;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подбирать доводы для обоснования своего мнения;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делать предположения, объясняющие результаты наблюдений на основе полученных за год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географических знаний;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оценочного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Открытый урок: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ЦОР, презентации, разработка уроков, программы.</w:t>
            </w:r>
          </w:p>
          <w:p w:rsidR="005E76B8" w:rsidRPr="002725C0" w:rsidRDefault="002725C0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ресурсов 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standart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Федеральный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 </w:t>
            </w:r>
            <w:r w:rsidRPr="002725C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Федеральный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портал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«Российское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образование»</w:t>
            </w:r>
          </w:p>
        </w:tc>
      </w:tr>
      <w:tr w:rsidR="005E76B8">
        <w:trPr>
          <w:trHeight w:hRule="exact" w:val="348"/>
        </w:trPr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3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r>
              <w:t xml:space="preserve">                             1</w:t>
            </w:r>
          </w:p>
        </w:tc>
      </w:tr>
      <w:tr w:rsidR="005E76B8">
        <w:trPr>
          <w:trHeight w:hRule="exact" w:val="348"/>
        </w:trPr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5E76B8"/>
        </w:tc>
      </w:tr>
      <w:tr w:rsidR="005E76B8">
        <w:trPr>
          <w:trHeight w:hRule="exact" w:val="714"/>
        </w:trPr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E76B8" w:rsidRPr="002725C0" w:rsidRDefault="002725C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КОЛИЧЕСТВО ЧАСОВ ПО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2725C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76B8" w:rsidRDefault="005E76B8"/>
        </w:tc>
      </w:tr>
    </w:tbl>
    <w:p w:rsidR="005E76B8" w:rsidRDefault="005E76B8">
      <w:pPr>
        <w:autoSpaceDE w:val="0"/>
        <w:autoSpaceDN w:val="0"/>
        <w:spacing w:after="0" w:line="14" w:lineRule="exact"/>
      </w:pPr>
    </w:p>
    <w:p w:rsidR="005E76B8" w:rsidRDefault="005E76B8">
      <w:pPr>
        <w:sectPr w:rsidR="005E76B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E76B8" w:rsidRDefault="005E76B8">
      <w:pPr>
        <w:autoSpaceDE w:val="0"/>
        <w:autoSpaceDN w:val="0"/>
        <w:spacing w:after="78" w:line="220" w:lineRule="exact"/>
      </w:pPr>
    </w:p>
    <w:p w:rsidR="005E76B8" w:rsidRDefault="002725C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069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454"/>
        <w:gridCol w:w="734"/>
        <w:gridCol w:w="948"/>
        <w:gridCol w:w="992"/>
        <w:gridCol w:w="1134"/>
        <w:gridCol w:w="1104"/>
        <w:gridCol w:w="1826"/>
      </w:tblGrid>
      <w:tr w:rsidR="00724A7D" w:rsidTr="00724A7D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Default="00724A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24A7D" w:rsidRDefault="00724A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67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Default="00724A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Pr="00724A7D" w:rsidRDefault="00724A7D" w:rsidP="00724A7D">
            <w:pPr>
              <w:autoSpaceDE w:val="0"/>
              <w:autoSpaceDN w:val="0"/>
              <w:spacing w:before="98" w:after="0" w:line="262" w:lineRule="auto"/>
              <w:ind w:left="72" w:right="144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Дата урока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Default="00724A7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724A7D" w:rsidRPr="00724A7D" w:rsidTr="00724A7D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7D" w:rsidRDefault="00724A7D"/>
        </w:tc>
        <w:tc>
          <w:tcPr>
            <w:tcW w:w="3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724A7D" w:rsidRDefault="00724A7D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Default="00724A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Pr="00724A7D" w:rsidRDefault="00724A7D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24A7D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724A7D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Pr="00724A7D" w:rsidRDefault="00724A7D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724A7D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7D" w:rsidRPr="00724A7D" w:rsidRDefault="00724A7D" w:rsidP="00724A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7D" w:rsidRPr="00724A7D" w:rsidRDefault="00724A7D" w:rsidP="00724A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7D" w:rsidRPr="00724A7D" w:rsidRDefault="00724A7D">
            <w:pPr>
              <w:rPr>
                <w:lang w:val="ru-RU"/>
              </w:rPr>
            </w:pPr>
          </w:p>
        </w:tc>
      </w:tr>
      <w:tr w:rsidR="00724A7D" w:rsidRPr="00724A7D" w:rsidTr="00724A7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Pr="00724A7D" w:rsidRDefault="00724A7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4A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24A7D" w:rsidRPr="002725C0" w:rsidRDefault="00724A7D" w:rsidP="00724A7D">
            <w:pPr>
              <w:autoSpaceDE w:val="0"/>
              <w:autoSpaceDN w:val="0"/>
              <w:spacing w:before="98" w:after="0" w:line="271" w:lineRule="auto"/>
              <w:ind w:left="72" w:right="1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Pr="00724A7D" w:rsidRDefault="00724A7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724A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Pr="00724A7D" w:rsidRDefault="00724A7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4A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Pr="00724A7D" w:rsidRDefault="00724A7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4A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Pr="00724A7D" w:rsidRDefault="00724A7D" w:rsidP="00724A7D">
            <w:pPr>
              <w:jc w:val="center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7D" w:rsidRPr="00724A7D" w:rsidRDefault="00724A7D" w:rsidP="00724A7D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Pr="00724A7D" w:rsidRDefault="00724A7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4A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24A7D" w:rsidTr="00724A7D">
        <w:trPr>
          <w:trHeight w:hRule="exact" w:val="344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Pr="00724A7D" w:rsidRDefault="00724A7D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24A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24A7D" w:rsidRPr="002725C0" w:rsidRDefault="00724A7D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география изучает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объекты, процессы и явления. Географические методы изучения объектов и явлений. Древо географических наук.</w:t>
            </w:r>
          </w:p>
          <w:p w:rsidR="00724A7D" w:rsidRPr="002725C0" w:rsidRDefault="00724A7D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работа.</w:t>
            </w:r>
          </w:p>
          <w:p w:rsidR="00724A7D" w:rsidRPr="002725C0" w:rsidRDefault="00724A7D" w:rsidP="00724A7D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Организация </w:t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фенологических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наблюдений в природе, участие в групповой работе, форма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систематизации данных.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Default="00724A7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Default="00724A7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Default="00724A7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Default="00724A7D" w:rsidP="00724A7D">
            <w:pPr>
              <w:jc w:val="center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7D" w:rsidRDefault="00724A7D" w:rsidP="00724A7D">
            <w:pPr>
              <w:autoSpaceDE w:val="0"/>
              <w:autoSpaceDN w:val="0"/>
              <w:spacing w:before="100" w:after="0" w:line="262" w:lineRule="auto"/>
              <w:ind w:left="72" w:right="28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Default="00724A7D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24A7D" w:rsidTr="00724A7D">
        <w:trPr>
          <w:trHeight w:hRule="exact" w:val="510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Default="00724A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24A7D" w:rsidRPr="002725C0" w:rsidRDefault="00724A7D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мире в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древности (Древний Китай, Древний Египет, Древняя Греция, Древний Рим).</w:t>
            </w:r>
          </w:p>
          <w:p w:rsidR="00724A7D" w:rsidRPr="002725C0" w:rsidRDefault="00724A7D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Путешествие </w:t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Пифея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724A7D" w:rsidRPr="002725C0" w:rsidRDefault="00724A7D" w:rsidP="00724A7D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Плавания финикийцев вокруг Африки.</w:t>
            </w:r>
            <w:r>
              <w:rPr>
                <w:lang w:val="ru-RU"/>
              </w:rPr>
              <w:t xml:space="preserve"> </w:t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Экспедиции Т. Хейердала как модель путешествий в древности. Появление географических карт.</w:t>
            </w:r>
          </w:p>
          <w:p w:rsidR="00724A7D" w:rsidRPr="002725C0" w:rsidRDefault="00724A7D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работа.</w:t>
            </w:r>
          </w:p>
          <w:p w:rsidR="00724A7D" w:rsidRPr="002725C0" w:rsidRDefault="00724A7D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карт Эратосфена, </w:t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Птолемея.и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современных карт по предложенным учителем вопросам.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Default="00724A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Default="00724A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Default="00724A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Default="00724A7D" w:rsidP="00724A7D">
            <w:pPr>
              <w:jc w:val="center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7D" w:rsidRDefault="00724A7D" w:rsidP="00724A7D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A7D" w:rsidRDefault="00724A7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E76B8" w:rsidRDefault="005E76B8">
      <w:pPr>
        <w:autoSpaceDE w:val="0"/>
        <w:autoSpaceDN w:val="0"/>
        <w:spacing w:after="0" w:line="14" w:lineRule="exact"/>
      </w:pPr>
    </w:p>
    <w:p w:rsidR="005E76B8" w:rsidRDefault="005E76B8">
      <w:pPr>
        <w:sectPr w:rsidR="005E76B8" w:rsidSect="00724A7D">
          <w:pgSz w:w="11900" w:h="16840"/>
          <w:pgMar w:top="298" w:right="640" w:bottom="426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5E76B8" w:rsidRDefault="005E76B8">
      <w:pPr>
        <w:autoSpaceDE w:val="0"/>
        <w:autoSpaceDN w:val="0"/>
        <w:spacing w:after="66" w:line="220" w:lineRule="exact"/>
      </w:pPr>
    </w:p>
    <w:tbl>
      <w:tblPr>
        <w:tblW w:w="1060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454"/>
        <w:gridCol w:w="734"/>
        <w:gridCol w:w="826"/>
        <w:gridCol w:w="992"/>
        <w:gridCol w:w="1276"/>
        <w:gridCol w:w="992"/>
        <w:gridCol w:w="1826"/>
      </w:tblGrid>
      <w:tr w:rsidR="00AC1A99" w:rsidTr="00AC1A9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83" w:lineRule="auto"/>
              <w:ind w:left="72"/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География в эпоху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средневековья: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путешествия и открытия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викингов, древних арабов, русских землепроходцев.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Марко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Никитина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Эпоха Великих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географических открытий. Три пути в Индию.</w:t>
            </w:r>
          </w:p>
          <w:p w:rsidR="00AC1A99" w:rsidRPr="002725C0" w:rsidRDefault="00AC1A99" w:rsidP="00AC1A99">
            <w:pPr>
              <w:autoSpaceDE w:val="0"/>
              <w:autoSpaceDN w:val="0"/>
              <w:spacing w:before="72" w:after="0" w:line="262" w:lineRule="auto"/>
              <w:ind w:left="-520" w:right="432"/>
              <w:jc w:val="center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Открытие Нового света экспедиция Х. Колумба.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Первое кругосветное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плавание - экспедиция Ф.</w:t>
            </w:r>
          </w:p>
          <w:p w:rsidR="00AC1A99" w:rsidRPr="002725C0" w:rsidRDefault="00AC1A9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Магеллана. Значение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Великих </w:t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ггеографических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открытий. Карта мира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 эпохи Великих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географических  открытий.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открытия 17- 19 </w:t>
            </w:r>
            <w:proofErr w:type="spellStart"/>
            <w:proofErr w:type="gramStart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в.в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..</w:t>
            </w:r>
            <w:proofErr w:type="gramEnd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Поиски Южной Земли - открытие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Австралии.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243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путешественники и </w:t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мореплавтели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северо-востоке Азии. Первая русская кругосветная экспедиция. (Русская экспедиция Ф.Ф.</w:t>
            </w:r>
          </w:p>
          <w:p w:rsidR="00AC1A99" w:rsidRPr="002725C0" w:rsidRDefault="00AC1A99" w:rsidP="00AC1A99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Беллинсгаузен, </w:t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М.П.Лазарева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- открытие Антарктиды.)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E76B8" w:rsidRDefault="005E76B8">
      <w:pPr>
        <w:autoSpaceDE w:val="0"/>
        <w:autoSpaceDN w:val="0"/>
        <w:spacing w:after="0" w:line="14" w:lineRule="exact"/>
      </w:pPr>
    </w:p>
    <w:p w:rsidR="005E76B8" w:rsidRDefault="005E76B8">
      <w:pPr>
        <w:sectPr w:rsidR="005E76B8">
          <w:pgSz w:w="11900" w:h="16840"/>
          <w:pgMar w:top="284" w:right="640" w:bottom="1440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5E76B8" w:rsidRDefault="005E76B8">
      <w:pPr>
        <w:autoSpaceDE w:val="0"/>
        <w:autoSpaceDN w:val="0"/>
        <w:spacing w:after="66" w:line="220" w:lineRule="exact"/>
      </w:pPr>
    </w:p>
    <w:tbl>
      <w:tblPr>
        <w:tblW w:w="1060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454"/>
        <w:gridCol w:w="734"/>
        <w:gridCol w:w="826"/>
        <w:gridCol w:w="992"/>
        <w:gridCol w:w="1164"/>
        <w:gridCol w:w="1104"/>
        <w:gridCol w:w="1826"/>
      </w:tblGrid>
      <w:tr w:rsidR="00AC1A99" w:rsidTr="00AC1A99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исследования в 20 веке.</w:t>
            </w:r>
          </w:p>
          <w:p w:rsidR="00AC1A99" w:rsidRPr="002725C0" w:rsidRDefault="00AC1A99" w:rsidP="00AC1A99">
            <w:pPr>
              <w:autoSpaceDE w:val="0"/>
              <w:autoSpaceDN w:val="0"/>
              <w:spacing w:before="70" w:after="0" w:line="271" w:lineRule="auto"/>
              <w:ind w:left="72" w:right="156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Исследование полярных областей </w:t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Земли.Изучение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Мирового океана.</w:t>
            </w:r>
          </w:p>
          <w:p w:rsidR="00AC1A99" w:rsidRPr="002725C0" w:rsidRDefault="00AC1A99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Географические открытия Новейшего времени.</w:t>
            </w:r>
          </w:p>
          <w:p w:rsidR="00AC1A99" w:rsidRPr="002725C0" w:rsidRDefault="00AC1A99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работа.</w:t>
            </w:r>
          </w:p>
          <w:p w:rsidR="00AC1A99" w:rsidRPr="002725C0" w:rsidRDefault="00AC1A99">
            <w:pPr>
              <w:autoSpaceDE w:val="0"/>
              <w:autoSpaceDN w:val="0"/>
              <w:spacing w:before="70" w:after="0" w:line="278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Обозначение на контурной карте географических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объектов открытых в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разные периоды.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Земля в Солнечной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системе. Гипотезы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возникновения Земли.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Форма, размеры Земли, их географические следствия.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75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Движение Земли. Земная ось и географические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полюсы. Географические следствия движения Земли вокруг Солнца. Смена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времён года на Земле. Дни осеннего и весеннего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равноденствия, летнего и зимнего солнцестояния.</w:t>
            </w:r>
          </w:p>
          <w:p w:rsidR="00AC1A99" w:rsidRPr="002725C0" w:rsidRDefault="00AC1A99">
            <w:pPr>
              <w:autoSpaceDE w:val="0"/>
              <w:autoSpaceDN w:val="0"/>
              <w:spacing w:before="70" w:after="0" w:line="288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Вращение Земли вокруг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своей оси. Смена дня и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ночи на Земле. Влияние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космоса на Землю и жизнь людей. Практическая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работа. Выявление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закономерности в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продолжительности дня и высоты Солнца над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горизонтом в зависимости от географической широты и времени года на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территории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E76B8" w:rsidRDefault="005E76B8">
      <w:pPr>
        <w:autoSpaceDE w:val="0"/>
        <w:autoSpaceDN w:val="0"/>
        <w:spacing w:after="0" w:line="14" w:lineRule="exact"/>
      </w:pPr>
    </w:p>
    <w:p w:rsidR="005E76B8" w:rsidRDefault="005E76B8">
      <w:pPr>
        <w:sectPr w:rsidR="005E76B8">
          <w:pgSz w:w="11900" w:h="16840"/>
          <w:pgMar w:top="284" w:right="640" w:bottom="1096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5E76B8" w:rsidRDefault="005E76B8">
      <w:pPr>
        <w:autoSpaceDE w:val="0"/>
        <w:autoSpaceDN w:val="0"/>
        <w:spacing w:after="66" w:line="220" w:lineRule="exact"/>
      </w:pPr>
    </w:p>
    <w:tbl>
      <w:tblPr>
        <w:tblW w:w="1060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454"/>
        <w:gridCol w:w="734"/>
        <w:gridCol w:w="826"/>
        <w:gridCol w:w="992"/>
        <w:gridCol w:w="1164"/>
        <w:gridCol w:w="1104"/>
        <w:gridCol w:w="1826"/>
      </w:tblGrid>
      <w:tr w:rsidR="00AC1A99" w:rsidTr="00AC1A99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AC1A99" w:rsidRDefault="00AC1A9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Неравномерное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распределе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ние солнечного света и тепла на </w:t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поверхности Земли. </w:t>
            </w:r>
            <w:r w:rsidRPr="00AC1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Пояса освещённости. Тропики и полярные круги.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по разделу:  "Земля-планета Солнечной системы."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Условные знаки. Масштаб. Виды масштаба. Способы определения расстояний на местности.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Определение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направлений и расстояний по плану местности.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Глазомерная, полярная и маршрутная съёмка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</w:t>
            </w:r>
          </w:p>
          <w:p w:rsidR="00AC1A99" w:rsidRPr="002725C0" w:rsidRDefault="00AC1A99" w:rsidP="00AC1A99">
            <w:pPr>
              <w:autoSpaceDE w:val="0"/>
              <w:autoSpaceDN w:val="0"/>
              <w:spacing w:before="70" w:after="0" w:line="271" w:lineRule="auto"/>
              <w:ind w:left="72" w:right="129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Абсолютная и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относительная высоты. Профессия топограф.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48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100" w:after="0" w:line="286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местности: стороны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горизонта. Разнообразие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планов (план города,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туристические планы, военные, </w:t>
            </w:r>
            <w:r w:rsidRPr="002725C0">
              <w:rPr>
                <w:lang w:val="ru-RU"/>
              </w:rPr>
              <w:br/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исторические,транспортные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планы, планы местности в мобильных приложениях) и области их применения.</w:t>
            </w:r>
          </w:p>
          <w:p w:rsidR="00AC1A99" w:rsidRPr="002725C0" w:rsidRDefault="00AC1A99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работа.</w:t>
            </w:r>
          </w:p>
          <w:p w:rsidR="00AC1A99" w:rsidRPr="002725C0" w:rsidRDefault="00AC1A99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опиания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маршрута по плану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100" w:after="0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100" w:after="0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E76B8" w:rsidRDefault="005E76B8">
      <w:pPr>
        <w:autoSpaceDE w:val="0"/>
        <w:autoSpaceDN w:val="0"/>
        <w:spacing w:after="0" w:line="14" w:lineRule="exact"/>
      </w:pPr>
    </w:p>
    <w:p w:rsidR="005E76B8" w:rsidRDefault="005E76B8">
      <w:pPr>
        <w:sectPr w:rsidR="005E76B8">
          <w:pgSz w:w="11900" w:h="16840"/>
          <w:pgMar w:top="284" w:right="640" w:bottom="524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5E76B8" w:rsidRDefault="005E76B8">
      <w:pPr>
        <w:autoSpaceDE w:val="0"/>
        <w:autoSpaceDN w:val="0"/>
        <w:spacing w:after="66" w:line="220" w:lineRule="exact"/>
      </w:pPr>
    </w:p>
    <w:tbl>
      <w:tblPr>
        <w:tblW w:w="1060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454"/>
        <w:gridCol w:w="734"/>
        <w:gridCol w:w="826"/>
        <w:gridCol w:w="992"/>
        <w:gridCol w:w="1164"/>
        <w:gridCol w:w="1104"/>
        <w:gridCol w:w="1826"/>
      </w:tblGrid>
      <w:tr w:rsidR="00AC1A99" w:rsidTr="00AC1A99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Различия глобуса и географических карт.</w:t>
            </w:r>
          </w:p>
          <w:p w:rsidR="00AC1A99" w:rsidRPr="002725C0" w:rsidRDefault="00AC1A99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перехода от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сферической поверхности глобуса к плоскости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географической карты.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Градусная сеть на глобусах и картах. Параллели и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меридианы. Экватор и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нулевой меридиан.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C1A99" w:rsidRPr="002616DF" w:rsidTr="00AC1A99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расстояний на глобусе. Практическая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работа. Определение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географических координат объектов и определение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объектов по их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географическим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координатам.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Pr="002725C0" w:rsidRDefault="00AC1A9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C1A99" w:rsidRPr="002616DF" w:rsidTr="00AC1A99">
        <w:trPr>
          <w:trHeight w:hRule="exact" w:val="38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Искажения на карте. Линии градусной сети на картах. Определение расстояний с помощью масштаба и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градусной сети.</w:t>
            </w:r>
          </w:p>
          <w:p w:rsidR="00AC1A99" w:rsidRPr="002725C0" w:rsidRDefault="00AC1A9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расстояний и направлений по карте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полушарий. Практическая работа. Определение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направлений и расстояний по карте полушарий.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Pr="002725C0" w:rsidRDefault="00AC1A9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5E76B8" w:rsidRPr="002725C0" w:rsidRDefault="005E76B8">
      <w:pPr>
        <w:autoSpaceDE w:val="0"/>
        <w:autoSpaceDN w:val="0"/>
        <w:spacing w:after="0" w:line="14" w:lineRule="exact"/>
        <w:rPr>
          <w:lang w:val="ru-RU"/>
        </w:rPr>
      </w:pP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284" w:right="640" w:bottom="1440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1060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454"/>
        <w:gridCol w:w="734"/>
        <w:gridCol w:w="826"/>
        <w:gridCol w:w="992"/>
        <w:gridCol w:w="1164"/>
        <w:gridCol w:w="1104"/>
        <w:gridCol w:w="1826"/>
      </w:tblGrid>
      <w:tr w:rsidR="00AC1A99" w:rsidTr="00AC1A99">
        <w:trPr>
          <w:trHeight w:hRule="exact" w:val="52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 w:rsidP="00AC1A99">
            <w:pPr>
              <w:autoSpaceDE w:val="0"/>
              <w:autoSpaceDN w:val="0"/>
              <w:spacing w:before="98" w:after="0" w:line="281" w:lineRule="auto"/>
              <w:ind w:left="72" w:right="129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географических карт и их </w:t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классификация.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изображения на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мелкомасштабных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географических картах.</w:t>
            </w:r>
          </w:p>
          <w:p w:rsidR="00AC1A99" w:rsidRPr="002725C0" w:rsidRDefault="00AC1A99" w:rsidP="00AC1A99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физических картах высот и глубин. Географический атлас. Использование карт в жизни и хозяйственной деятельности людей.</w:t>
            </w:r>
            <w:r>
              <w:rPr>
                <w:lang w:val="ru-RU"/>
              </w:rPr>
              <w:t xml:space="preserve"> </w:t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Профессия картограф.</w:t>
            </w:r>
          </w:p>
          <w:p w:rsidR="00AC1A99" w:rsidRPr="002725C0" w:rsidRDefault="00AC1A99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 космической навигации.</w:t>
            </w:r>
          </w:p>
          <w:p w:rsidR="00AC1A99" w:rsidRPr="002616DF" w:rsidRDefault="00AC1A99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AC1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</w:t>
            </w:r>
            <w:r w:rsidRPr="002616D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еоинформационные системы.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71" w:lineRule="auto"/>
              <w:ind w:left="72" w:right="572"/>
              <w:jc w:val="both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по разделу: "Изображения земной поверхности"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Tr="00AC1A99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Литосфера-твёрдая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оболочка Земли. Методы изучения земных глубин.</w:t>
            </w:r>
          </w:p>
          <w:p w:rsidR="00AC1A99" w:rsidRPr="002725C0" w:rsidRDefault="00AC1A99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Внутреннее строение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Земли: ядро, мантия, земная кора.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C1A99" w:rsidRPr="00AC1A99" w:rsidTr="00AC1A99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 w:rsidP="00AC1A9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Строение земной коры: материковая и океаническая кора.</w:t>
            </w:r>
            <w:r>
              <w:rPr>
                <w:lang w:val="ru-RU"/>
              </w:rPr>
              <w:t xml:space="preserve"> </w:t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Вещества земной коры: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минералы и горные породы. Образование горных пород. Магматические, осадочные и метаморфические горные породы.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Pr="00AC1A99" w:rsidRDefault="00AC1A99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AC1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Pr="00AC1A99" w:rsidRDefault="00AC1A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C1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Pr="00AC1A99" w:rsidRDefault="00AC1A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C1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Pr="00AC1A99" w:rsidRDefault="00AC1A99">
            <w:pPr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P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P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C1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AC1A99">
              <w:rPr>
                <w:lang w:val="ru-RU"/>
              </w:rPr>
              <w:br/>
            </w:r>
            <w:r w:rsidRPr="00AC1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контроль;</w:t>
            </w:r>
          </w:p>
        </w:tc>
      </w:tr>
      <w:tr w:rsidR="00AC1A99" w:rsidTr="00AC1A99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Pr="00AC1A99" w:rsidRDefault="00AC1A9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AC1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1A99" w:rsidRPr="002725C0" w:rsidRDefault="00AC1A99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Проявление внутренних и внешних процессов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образования рельефа.</w:t>
            </w:r>
          </w:p>
          <w:p w:rsidR="00AC1A99" w:rsidRDefault="00AC1A99">
            <w:pPr>
              <w:autoSpaceDE w:val="0"/>
              <w:autoSpaceDN w:val="0"/>
              <w:spacing w:before="70" w:after="0" w:line="262" w:lineRule="auto"/>
              <w:ind w:left="72" w:right="432"/>
            </w:pPr>
            <w:r w:rsidRPr="00AC1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литосферных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плит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/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1A99" w:rsidRDefault="00AC1A99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E76B8" w:rsidRDefault="005E76B8">
      <w:pPr>
        <w:autoSpaceDE w:val="0"/>
        <w:autoSpaceDN w:val="0"/>
        <w:spacing w:after="0" w:line="14" w:lineRule="exact"/>
      </w:pPr>
    </w:p>
    <w:p w:rsidR="005E76B8" w:rsidRDefault="005E76B8">
      <w:pPr>
        <w:sectPr w:rsidR="005E76B8">
          <w:pgSz w:w="11900" w:h="16840"/>
          <w:pgMar w:top="284" w:right="640" w:bottom="101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5E76B8" w:rsidRDefault="005E76B8">
      <w:pPr>
        <w:autoSpaceDE w:val="0"/>
        <w:autoSpaceDN w:val="0"/>
        <w:spacing w:after="66" w:line="220" w:lineRule="exact"/>
      </w:pPr>
    </w:p>
    <w:tbl>
      <w:tblPr>
        <w:tblW w:w="1060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454"/>
        <w:gridCol w:w="734"/>
        <w:gridCol w:w="826"/>
        <w:gridCol w:w="850"/>
        <w:gridCol w:w="1164"/>
        <w:gridCol w:w="1246"/>
        <w:gridCol w:w="1826"/>
      </w:tblGrid>
      <w:tr w:rsidR="00AD2557" w:rsidTr="00AD255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вулканов и причины землетрясений. Шкалы измерения силы и интенсивности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землетрясений.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вулканов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землетрясений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AD2557" w:rsidRDefault="00AD2557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Профессии сейсмолог и вулканолог.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557" w:rsidRDefault="00AD255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 w:rsidP="00AD2557">
            <w:pPr>
              <w:autoSpaceDE w:val="0"/>
              <w:autoSpaceDN w:val="0"/>
              <w:spacing w:before="98" w:after="0"/>
              <w:ind w:right="144"/>
            </w:pP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D2557" w:rsidTr="00AD2557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D2557" w:rsidRPr="002725C0" w:rsidRDefault="00AD255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Разрушение и изменение горных пород и минералов под воздействием внешних и внутренних процессов. Виды выветривания.</w:t>
            </w:r>
          </w:p>
          <w:p w:rsidR="00AD2557" w:rsidRPr="002725C0" w:rsidRDefault="00AD2557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рельефа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земной поверхности как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результат действия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внутренних и внешних сил.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557" w:rsidRDefault="00AD2557">
            <w:pPr>
              <w:autoSpaceDE w:val="0"/>
              <w:autoSpaceDN w:val="0"/>
              <w:spacing w:before="98" w:after="0" w:line="274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74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D2557" w:rsidRPr="002616DF" w:rsidTr="00AD2557">
        <w:trPr>
          <w:trHeight w:hRule="exact" w:val="58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D2557" w:rsidRPr="002725C0" w:rsidRDefault="00AD25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</w:t>
            </w:r>
          </w:p>
          <w:p w:rsidR="00AD2557" w:rsidRPr="002725C0" w:rsidRDefault="00AD2557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Планетарные формы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рельефа - материки и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впадины океанов. Формы рельефа суши: горы и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равнины. Различие гор по высоте, высочайшие горные системы мира.</w:t>
            </w:r>
          </w:p>
          <w:p w:rsidR="00AD2557" w:rsidRPr="002725C0" w:rsidRDefault="00AD2557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равнин по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высоте. Формы равнинного рельефа, крупнейшие по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площади равнины мира.</w:t>
            </w:r>
          </w:p>
          <w:p w:rsidR="00AD2557" w:rsidRPr="002725C0" w:rsidRDefault="00AD2557">
            <w:pPr>
              <w:autoSpaceDE w:val="0"/>
              <w:autoSpaceDN w:val="0"/>
              <w:spacing w:before="72" w:after="0"/>
              <w:ind w:left="72" w:right="288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2725C0">
              <w:rPr>
                <w:lang w:val="ru-RU"/>
              </w:rPr>
              <w:br/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работа.Описание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горной системы или равнины по физической карте.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557" w:rsidRPr="002725C0" w:rsidRDefault="00AD255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Pr="002725C0" w:rsidRDefault="00AD255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5E76B8" w:rsidRPr="002725C0" w:rsidRDefault="005E76B8">
      <w:pPr>
        <w:autoSpaceDE w:val="0"/>
        <w:autoSpaceDN w:val="0"/>
        <w:spacing w:after="0" w:line="14" w:lineRule="exact"/>
        <w:rPr>
          <w:lang w:val="ru-RU"/>
        </w:rPr>
      </w:pP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284" w:right="640" w:bottom="1440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10613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454"/>
        <w:gridCol w:w="734"/>
        <w:gridCol w:w="826"/>
        <w:gridCol w:w="850"/>
        <w:gridCol w:w="1164"/>
        <w:gridCol w:w="662"/>
        <w:gridCol w:w="584"/>
        <w:gridCol w:w="1826"/>
        <w:gridCol w:w="9"/>
      </w:tblGrid>
      <w:tr w:rsidR="00AD2557" w:rsidTr="00AD2557">
        <w:trPr>
          <w:gridAfter w:val="1"/>
          <w:wAfter w:w="9" w:type="dxa"/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D2557" w:rsidRPr="002725C0" w:rsidRDefault="00AD25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Рельеф дна Мирового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океана. Части подводных окраин материков.</w:t>
            </w:r>
          </w:p>
          <w:p w:rsidR="00AD2557" w:rsidRPr="002725C0" w:rsidRDefault="00AD2557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Срединно-океанические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хребты. Острова, их типы по происхождению. Ложе океана, его рельеф. Человек и литосфера. Условия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 человека в горах и на равнинах. Деятельность человека, преобразующая земную поверхность, и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связанные с ней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экологические проблемы.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/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557" w:rsidRDefault="00AD255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D2557" w:rsidTr="00AD2557">
        <w:trPr>
          <w:gridAfter w:val="1"/>
          <w:wAfter w:w="9" w:type="dxa"/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D2557" w:rsidRPr="002725C0" w:rsidRDefault="00AD25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Промежуточная итоговая аттестация по курсу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географии 5 класса.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/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557" w:rsidRDefault="00AD255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D2557" w:rsidRPr="002616DF" w:rsidTr="00AD2557">
        <w:trPr>
          <w:gridAfter w:val="1"/>
          <w:wAfter w:w="9" w:type="dxa"/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D2557" w:rsidRPr="002725C0" w:rsidRDefault="00AD2557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Сезонные изменения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продолжительности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светового дня и высоты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Солнца над горизонтом,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температура воздуха,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поверхностных вод,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растительного и животного мира. Практическая работа.</w:t>
            </w:r>
          </w:p>
          <w:p w:rsidR="00AD2557" w:rsidRPr="002725C0" w:rsidRDefault="00AD2557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Анализ результатов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фенологических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 и наблюдений за погодой.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/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557" w:rsidRPr="002725C0" w:rsidRDefault="00AD2557">
            <w:pPr>
              <w:autoSpaceDE w:val="0"/>
              <w:autoSpaceDN w:val="0"/>
              <w:spacing w:before="98" w:after="0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Pr="002725C0" w:rsidRDefault="00AD25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2725C0">
              <w:rPr>
                <w:lang w:val="ru-RU"/>
              </w:rPr>
              <w:br/>
            </w:r>
            <w:proofErr w:type="spellStart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25C0">
              <w:rPr>
                <w:lang w:val="ru-RU"/>
              </w:rPr>
              <w:br/>
            </w: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D2557" w:rsidTr="00AD2557">
        <w:trPr>
          <w:trHeight w:hRule="exact" w:val="808"/>
        </w:trPr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D2557" w:rsidRPr="002725C0" w:rsidRDefault="00AD2557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2725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557" w:rsidRDefault="00AD2557"/>
        </w:tc>
        <w:tc>
          <w:tcPr>
            <w:tcW w:w="2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2557" w:rsidRDefault="00AD2557"/>
        </w:tc>
      </w:tr>
    </w:tbl>
    <w:p w:rsidR="005E76B8" w:rsidRDefault="005E76B8">
      <w:pPr>
        <w:autoSpaceDE w:val="0"/>
        <w:autoSpaceDN w:val="0"/>
        <w:spacing w:after="0" w:line="14" w:lineRule="exact"/>
      </w:pPr>
    </w:p>
    <w:p w:rsidR="005E76B8" w:rsidRDefault="005E76B8">
      <w:pPr>
        <w:sectPr w:rsidR="005E76B8">
          <w:pgSz w:w="11900" w:h="16840"/>
          <w:pgMar w:top="284" w:right="640" w:bottom="1440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5E76B8" w:rsidRDefault="005E76B8">
      <w:pPr>
        <w:autoSpaceDE w:val="0"/>
        <w:autoSpaceDN w:val="0"/>
        <w:spacing w:after="78" w:line="220" w:lineRule="exact"/>
      </w:pPr>
    </w:p>
    <w:p w:rsidR="005E76B8" w:rsidRDefault="002725C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E76B8" w:rsidRDefault="002725C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E76B8" w:rsidRPr="002725C0" w:rsidRDefault="002725C0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Алексеев А.И., Николина В.В., Липкина Е.К. и другие. География, 5 класс/ Акционерное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общество«Издательство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5E76B8" w:rsidRPr="002725C0" w:rsidRDefault="002725C0">
      <w:pPr>
        <w:autoSpaceDE w:val="0"/>
        <w:autoSpaceDN w:val="0"/>
        <w:spacing w:before="262"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E76B8" w:rsidRPr="002725C0" w:rsidRDefault="002725C0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1.​ Герасимова </w:t>
      </w:r>
      <w:proofErr w:type="gram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Т.П..</w:t>
      </w:r>
      <w:proofErr w:type="gram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Душина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И.В. О новом подходе к методам обучения географии // География в школе. – 1989. - №6.</w:t>
      </w:r>
    </w:p>
    <w:p w:rsidR="005E76B8" w:rsidRPr="002725C0" w:rsidRDefault="002725C0">
      <w:pPr>
        <w:autoSpaceDE w:val="0"/>
        <w:autoSpaceDN w:val="0"/>
        <w:spacing w:before="408"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2.​ Кроссворды для школьников: География. – Ярославль: Академия развития, 1998.</w:t>
      </w:r>
    </w:p>
    <w:p w:rsidR="005E76B8" w:rsidRPr="002725C0" w:rsidRDefault="002725C0">
      <w:pPr>
        <w:autoSpaceDE w:val="0"/>
        <w:autoSpaceDN w:val="0"/>
        <w:spacing w:before="406" w:after="0" w:line="262" w:lineRule="auto"/>
        <w:ind w:right="1152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3.​ Контрольные задания и упражнения по географии / Под ред.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Л.М.Панчешниковой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 – М.: Просвещение, 1982.</w:t>
      </w:r>
    </w:p>
    <w:p w:rsidR="005E76B8" w:rsidRPr="002725C0" w:rsidRDefault="002725C0">
      <w:pPr>
        <w:autoSpaceDE w:val="0"/>
        <w:autoSpaceDN w:val="0"/>
        <w:spacing w:before="406" w:after="0" w:line="262" w:lineRule="auto"/>
        <w:ind w:right="144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4.​ Методика обучения географии в средней школе: Пособие для учителя / Под ред.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И.С.Матрусова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–М.: Просвещение, 1985.</w:t>
      </w:r>
    </w:p>
    <w:p w:rsidR="005E76B8" w:rsidRPr="002725C0" w:rsidRDefault="002725C0">
      <w:pPr>
        <w:autoSpaceDE w:val="0"/>
        <w:autoSpaceDN w:val="0"/>
        <w:spacing w:before="406"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5.​ Словарь – справочник по </w:t>
      </w:r>
      <w:proofErr w:type="spellStart"/>
      <w:proofErr w:type="gram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физ.географии</w:t>
      </w:r>
      <w:proofErr w:type="spellEnd"/>
      <w:proofErr w:type="gram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: Пособие для учителей. – М.: Просвещение, 1983.</w:t>
      </w:r>
    </w:p>
    <w:p w:rsidR="005E76B8" w:rsidRPr="002725C0" w:rsidRDefault="002725C0">
      <w:pPr>
        <w:autoSpaceDE w:val="0"/>
        <w:autoSpaceDN w:val="0"/>
        <w:spacing w:before="406" w:after="0" w:line="262" w:lineRule="auto"/>
        <w:ind w:right="288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6.​ Юрков П.М. Географические диктанты в 5-7 классах как форма фронтальной проверки знаний и умений учащихся. М.: Просвещение, 1984.</w:t>
      </w:r>
    </w:p>
    <w:p w:rsidR="005E76B8" w:rsidRPr="002725C0" w:rsidRDefault="002725C0">
      <w:pPr>
        <w:autoSpaceDE w:val="0"/>
        <w:autoSpaceDN w:val="0"/>
        <w:spacing w:before="406" w:after="0" w:line="262" w:lineRule="auto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7.​ Герасимова Т.П. Крылова О.В. Методическое руководство по физической географии, 6 класс. – М.: Просвещение, 1990.</w:t>
      </w:r>
    </w:p>
    <w:p w:rsidR="005E76B8" w:rsidRPr="002725C0" w:rsidRDefault="002725C0">
      <w:pPr>
        <w:autoSpaceDE w:val="0"/>
        <w:autoSpaceDN w:val="0"/>
        <w:spacing w:before="406" w:after="0" w:line="262" w:lineRule="auto"/>
        <w:ind w:right="1296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8.​ Я иду на урок географии. История географических открытий: Книга для учителя. – М.: Издательство «первое сентября», 2002.</w:t>
      </w:r>
    </w:p>
    <w:p w:rsidR="005E76B8" w:rsidRPr="002725C0" w:rsidRDefault="002725C0">
      <w:pPr>
        <w:autoSpaceDE w:val="0"/>
        <w:autoSpaceDN w:val="0"/>
        <w:spacing w:before="262"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E76B8" w:rsidRPr="002725C0" w:rsidRDefault="002725C0">
      <w:pPr>
        <w:autoSpaceDE w:val="0"/>
        <w:autoSpaceDN w:val="0"/>
        <w:spacing w:before="168" w:after="0" w:line="288" w:lineRule="auto"/>
        <w:ind w:right="3888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1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standart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государственный образовательный стандарт 2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портал «Российское образование»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3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window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Единое окно доступа к образовательным ресурсам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4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5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центр информационно-образовательных ресурсов 6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fipi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институт педагогических измерений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7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interneturok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Я иду на урок географии: 1 сентября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8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interneturok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Видео уроки по географии</w:t>
      </w: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96" w:line="220" w:lineRule="exact"/>
        <w:rPr>
          <w:lang w:val="ru-RU"/>
        </w:rPr>
      </w:pPr>
    </w:p>
    <w:p w:rsidR="005E76B8" w:rsidRPr="002725C0" w:rsidRDefault="002725C0">
      <w:pPr>
        <w:autoSpaceDE w:val="0"/>
        <w:autoSpaceDN w:val="0"/>
        <w:spacing w:after="0"/>
        <w:ind w:right="2736"/>
        <w:rPr>
          <w:lang w:val="ru-RU"/>
        </w:rPr>
      </w:pP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9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publ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/15-1-0-198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Учительский портал: урок, презентация, тесты, интерактивная доска 10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openclass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/География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Открытый урок: ЦОР, презентации, разработка уроков, программы.</w:t>
      </w: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31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5E76B8" w:rsidRPr="002725C0" w:rsidRDefault="005E76B8">
      <w:pPr>
        <w:autoSpaceDE w:val="0"/>
        <w:autoSpaceDN w:val="0"/>
        <w:spacing w:after="78" w:line="220" w:lineRule="exact"/>
        <w:rPr>
          <w:lang w:val="ru-RU"/>
        </w:rPr>
      </w:pPr>
    </w:p>
    <w:p w:rsidR="005E76B8" w:rsidRPr="002725C0" w:rsidRDefault="002725C0">
      <w:pPr>
        <w:autoSpaceDE w:val="0"/>
        <w:autoSpaceDN w:val="0"/>
        <w:spacing w:after="0" w:line="230" w:lineRule="auto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E76B8" w:rsidRPr="002725C0" w:rsidRDefault="002725C0">
      <w:pPr>
        <w:autoSpaceDE w:val="0"/>
        <w:autoSpaceDN w:val="0"/>
        <w:spacing w:before="346" w:after="0" w:line="300" w:lineRule="auto"/>
        <w:ind w:right="432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2725C0">
        <w:rPr>
          <w:lang w:val="ru-RU"/>
        </w:rPr>
        <w:br/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 xml:space="preserve">Настенные карты, атлас, контурные карты, справочный материал, компьютер, демонстрационные </w:t>
      </w:r>
      <w:proofErr w:type="spellStart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материалы,стенды</w:t>
      </w:r>
      <w:proofErr w:type="spellEnd"/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, учебные фильмы, наглядные пособия</w:t>
      </w:r>
    </w:p>
    <w:p w:rsidR="005E76B8" w:rsidRPr="002725C0" w:rsidRDefault="002725C0">
      <w:pPr>
        <w:autoSpaceDE w:val="0"/>
        <w:autoSpaceDN w:val="0"/>
        <w:spacing w:before="262" w:after="0" w:line="302" w:lineRule="auto"/>
        <w:ind w:right="720"/>
        <w:jc w:val="center"/>
        <w:rPr>
          <w:lang w:val="ru-RU"/>
        </w:rPr>
      </w:pPr>
      <w:r w:rsidRPr="002725C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 w:rsidRPr="002725C0">
        <w:rPr>
          <w:rFonts w:ascii="Times New Roman" w:eastAsia="Times New Roman" w:hAnsi="Times New Roman"/>
          <w:color w:val="000000"/>
          <w:sz w:val="24"/>
          <w:lang w:val="ru-RU"/>
        </w:rPr>
        <w:t>Контурные карты, атласы, коллекция горных пород и минералов, компас, термометр, приборы,</w:t>
      </w:r>
    </w:p>
    <w:p w:rsidR="005E76B8" w:rsidRPr="002725C0" w:rsidRDefault="005E76B8">
      <w:pPr>
        <w:rPr>
          <w:lang w:val="ru-RU"/>
        </w:rPr>
        <w:sectPr w:rsidR="005E76B8" w:rsidRPr="002725C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25C0" w:rsidRPr="002725C0" w:rsidRDefault="002725C0">
      <w:pPr>
        <w:rPr>
          <w:lang w:val="ru-RU"/>
        </w:rPr>
      </w:pPr>
    </w:p>
    <w:sectPr w:rsidR="002725C0" w:rsidRPr="002725C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1A4EC5"/>
    <w:rsid w:val="002616DF"/>
    <w:rsid w:val="002725C0"/>
    <w:rsid w:val="0029639D"/>
    <w:rsid w:val="00326F90"/>
    <w:rsid w:val="005E76B8"/>
    <w:rsid w:val="00724A7D"/>
    <w:rsid w:val="00911F91"/>
    <w:rsid w:val="00AA1D8D"/>
    <w:rsid w:val="00AC1A99"/>
    <w:rsid w:val="00AD2557"/>
    <w:rsid w:val="00B47730"/>
    <w:rsid w:val="00C24389"/>
    <w:rsid w:val="00CA1D39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21412"/>
  <w14:defaultImageDpi w14:val="300"/>
  <w15:docId w15:val="{AC49606F-705E-44FF-9E64-0F2FEA8C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CA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CA1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ADF05E-A20A-40A8-A75C-9307D716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7201</Words>
  <Characters>41048</Characters>
  <Application>Microsoft Office Word</Application>
  <DocSecurity>0</DocSecurity>
  <Lines>342</Lines>
  <Paragraphs>96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48153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1</cp:lastModifiedBy>
  <cp:revision>8</cp:revision>
  <cp:lastPrinted>2022-09-01T07:32:00Z</cp:lastPrinted>
  <dcterms:created xsi:type="dcterms:W3CDTF">2013-12-23T23:15:00Z</dcterms:created>
  <dcterms:modified xsi:type="dcterms:W3CDTF">2022-09-18T10:32:00Z</dcterms:modified>
  <cp:category/>
</cp:coreProperties>
</file>