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B9D" w:rsidRPr="00C73B9D" w:rsidRDefault="00C73B9D" w:rsidP="00C73B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73B9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Пояснительная записка</w:t>
      </w:r>
    </w:p>
    <w:p w:rsidR="00C73B9D" w:rsidRPr="00C73B9D" w:rsidRDefault="00C73B9D" w:rsidP="00C73B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C73B9D" w:rsidRPr="00C73B9D" w:rsidRDefault="00C73B9D" w:rsidP="00C73B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Рабочая программа по истории для 6 класса составлена в соответствии с документами:</w:t>
      </w:r>
    </w:p>
    <w:p w:rsidR="00C73B9D" w:rsidRPr="00C73B9D" w:rsidRDefault="00C73B9D" w:rsidP="00C73B9D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Федерального закона Российской Федерации от 29.12.2012 № 273-ФЗ «Об образовании в Российской Федерации»;</w:t>
      </w:r>
    </w:p>
    <w:p w:rsidR="00C73B9D" w:rsidRPr="00C73B9D" w:rsidRDefault="00C73B9D" w:rsidP="00C73B9D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Приказа </w:t>
      </w:r>
      <w:proofErr w:type="spellStart"/>
      <w:r w:rsidRPr="00C73B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Минобрнауки</w:t>
      </w:r>
      <w:proofErr w:type="spellEnd"/>
      <w:r w:rsidRPr="00C73B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России от 17 декабря 2010 года №1897 «Об утверждении федерального государственного образовательного стандарта основного общего образования»</w:t>
      </w:r>
    </w:p>
    <w:p w:rsidR="00C73B9D" w:rsidRPr="00C73B9D" w:rsidRDefault="00C73B9D" w:rsidP="00C73B9D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«Санитарно-эпидемиологических требований к условиям и организации обучения и воспитания в организациях, осуществляющих общеобразовательную деятельность по адаптированным образовательным программам для обучающихся с ограниченными возможностями здоровья», СанПиН 2.4.2.3286-15 утвержденных Главным санитарным врачом Российской Федерации от 10 июля 2015 г. № 26</w:t>
      </w:r>
    </w:p>
    <w:p w:rsidR="00C73B9D" w:rsidRPr="00C73B9D" w:rsidRDefault="00C73B9D" w:rsidP="00C73B9D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Учебники: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М.А. Бойцов; Р.М.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Шукуров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Всеобщая история</w:t>
      </w:r>
      <w:r w:rsidRPr="00C73B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«История Средних веков» М., «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Русское слово</w:t>
      </w:r>
      <w:r w:rsidRPr="00C73B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  <w:r w:rsidR="00097E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2011</w:t>
      </w:r>
      <w:r w:rsidRPr="00C73B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г.; «История России. С древнейших времен до конца XV</w:t>
      </w:r>
      <w:r w:rsidR="00097E11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="00097E11" w:rsidRPr="00097E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C73B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века»</w:t>
      </w:r>
      <w:r w:rsidR="00097E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И.Л. Андреев; И.Н. Фёдоров</w:t>
      </w:r>
      <w:r w:rsidRPr="00C73B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М., Просвещение, 2016г.</w:t>
      </w:r>
    </w:p>
    <w:p w:rsidR="00C73B9D" w:rsidRPr="00C73B9D" w:rsidRDefault="00C73B9D" w:rsidP="00C73B9D">
      <w:pPr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Особенности программы:</w:t>
      </w:r>
    </w:p>
    <w:p w:rsidR="00C73B9D" w:rsidRPr="00C73B9D" w:rsidRDefault="00C73B9D" w:rsidP="00C73B9D">
      <w:pPr>
        <w:numPr>
          <w:ilvl w:val="1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Предлагаемая программа «История» для 6 класса адаптирована в соответствии с заключением ТПМПК.</w:t>
      </w: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У обучающегося установлен статус «Обучающийся с ограниченными возможностями здоровья». </w:t>
      </w:r>
    </w:p>
    <w:p w:rsidR="00C73B9D" w:rsidRPr="00C73B9D" w:rsidRDefault="00C73B9D" w:rsidP="00C73B9D">
      <w:pPr>
        <w:numPr>
          <w:ilvl w:val="1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Программа включает обязательный минимум содержания исторического образования в основной школе. </w:t>
      </w:r>
    </w:p>
    <w:p w:rsidR="00C73B9D" w:rsidRPr="00C73B9D" w:rsidRDefault="00C73B9D" w:rsidP="00C73B9D">
      <w:pPr>
        <w:numPr>
          <w:ilvl w:val="1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Программа предполагает эмоционально-образное изучение предмета. В основе такого подхода лежат научно выявленные особенности познавательных возможностей учащихся специально-коррекционных классов и опыт преподавания в классах этого типа. </w:t>
      </w:r>
    </w:p>
    <w:p w:rsidR="00C73B9D" w:rsidRPr="00C73B9D" w:rsidRDefault="00C73B9D" w:rsidP="00C73B9D">
      <w:pPr>
        <w:numPr>
          <w:ilvl w:val="1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Реализация программы рассчитана на применение специальных педагогических методов воспитания и обучения ребенка с ОВЗ, рекомендованных ТПМПК: </w:t>
      </w:r>
    </w:p>
    <w:p w:rsidR="00C73B9D" w:rsidRPr="00C73B9D" w:rsidRDefault="00C73B9D" w:rsidP="00C73B9D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начало работы с более легких заданий;</w:t>
      </w:r>
    </w:p>
    <w:p w:rsidR="00C73B9D" w:rsidRPr="00C73B9D" w:rsidRDefault="00C73B9D" w:rsidP="00C73B9D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дробление задания на небольшие части, контроль работы над каждой частью, внесение необходимых корректировок;</w:t>
      </w:r>
    </w:p>
    <w:p w:rsidR="00C73B9D" w:rsidRPr="00C73B9D" w:rsidRDefault="00C73B9D" w:rsidP="00C73B9D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учет замедленного темпа деятельности в процессе выполнения заданий; на контрольной работе желательно предоставить время, для того чтобы обучающийся смог закончить начатое задание;</w:t>
      </w:r>
    </w:p>
    <w:p w:rsidR="00C73B9D" w:rsidRPr="00C73B9D" w:rsidRDefault="00C73B9D" w:rsidP="00C73B9D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создание условий, способствующих сохранению мотивации к учебной деятельности: проявление поддержки и одобрения, создание ситуации успеха, повышения самооценки; привлечение к выполнению заданий в занимательной форме; предложение инструкций в спокойной доброжелательной форме, применение системы поощрений.</w:t>
      </w:r>
    </w:p>
    <w:p w:rsidR="00C73B9D" w:rsidRPr="00C73B9D" w:rsidRDefault="00C73B9D" w:rsidP="00C73B9D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восполнение пробелов в знаниях;</w:t>
      </w:r>
    </w:p>
    <w:p w:rsidR="00C73B9D" w:rsidRPr="00C73B9D" w:rsidRDefault="00C73B9D" w:rsidP="00C73B9D">
      <w:pPr>
        <w:numPr>
          <w:ilvl w:val="0"/>
          <w:numId w:val="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развитие познавательных УУД: подбор синонимов, антонимов, задания на понимание инструкций, задания с «пропуском»; задачи на соотнесение, сравнение, классификацию, анализ, синтез, обобщение, абстракцию, на установление причинно-следственных связей.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Общая характеристика учебного предмета «История»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Историческое образование на ступени основного общего образования играет важнейшую роль с точки зрения личностного развития и социализации учащихся, приобщения их к национальным и мировым культурным традициям, интеграции в исторически сложившееся многонациональное и </w:t>
      </w:r>
      <w:proofErr w:type="spellStart"/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поликонфессиональное</w:t>
      </w:r>
      <w:proofErr w:type="spellEnd"/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сообщество.В</w:t>
      </w:r>
      <w:proofErr w:type="spellEnd"/>
      <w:proofErr w:type="gramEnd"/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процессе обучения у учащихся формируются яркие, эмоционально окрашенные образы различных исторических эпох, складывается представление о выдающихся деятелях и ключевых событиях прошлого. Знания об историческом опыте человечества и историческом пути российского народа важны и для понимания современных общественных процессов, </w:t>
      </w: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 xml:space="preserve">ориентации в динамично развивающемся информационном </w:t>
      </w:r>
      <w:proofErr w:type="spellStart"/>
      <w:proofErr w:type="gramStart"/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пространстве.Отбор</w:t>
      </w:r>
      <w:proofErr w:type="spellEnd"/>
      <w:proofErr w:type="gramEnd"/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содержания курса </w:t>
      </w:r>
      <w:r w:rsidRPr="00C73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истории</w:t>
      </w: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производится с учетом психологических и социально-возрастных потребностей детей с </w:t>
      </w:r>
      <w:r w:rsidRPr="00C73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ОВЗ,</w:t>
      </w: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обучающихся по </w:t>
      </w:r>
      <w:r w:rsidRPr="00C73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адаптированным образовательным программам.</w:t>
      </w: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Упрощены наиболее сложные для понимания темы, сокращен объем изучаемого материала и снижены требования к знаниям и умениям учащихся.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Особенности психического развития детей, занимающихся по </w:t>
      </w:r>
      <w:r w:rsidRPr="00C73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адаптированным образовательным программам</w:t>
      </w: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прежде всего, недостаточная </w:t>
      </w:r>
      <w:proofErr w:type="spellStart"/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сформированность</w:t>
      </w:r>
      <w:proofErr w:type="spellEnd"/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мыслительных операций. Все это обуславливает дополнительные коррекционные задачи, направленные на развитие познавательной активности обучающихся, на создание условий для осмысления выполняемой работы. Логика и структура курса при этом остаются неизменными. Последовательность изучения разделов и тем остается прежней, переработано только их содержание.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При изучении курса реализуется опора на уже имеющиеся знания учеников. Учитывается, что уровень возрастных и познавательных возможностей учащихся основного звена позволяет сформировать целостную картину развития нашей страны на современном этапе развития. 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Адаптированная программа</w:t>
      </w: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направлена на всестороннее развитие личности воспитанников, способствует их умственному развитию, обеспечивает гражданское, эстетическое, нравственное воспитание. Содержание обучения имеет практическую </w:t>
      </w:r>
      <w:proofErr w:type="spellStart"/>
      <w:proofErr w:type="gramStart"/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направленность.В</w:t>
      </w:r>
      <w:proofErr w:type="spellEnd"/>
      <w:proofErr w:type="gramEnd"/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программе основным принципом является принцип </w:t>
      </w:r>
      <w:r w:rsidRPr="00C73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коррекционной направленности.</w:t>
      </w: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Особое внимание обращено на коррекцию имеющихся у воспитанников специфических нарушений, используя принцип воспитывающей и развивающей направленности обучения, принцип научности и доступности обучения, принцип систематичности и последовательности в обучении, принцип наглядности в обучении, принцип индивидуального и дифференцированного подхода в обучении и т.д.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Методы</w:t>
      </w: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</w:t>
      </w:r>
    </w:p>
    <w:p w:rsidR="00C73B9D" w:rsidRPr="00C73B9D" w:rsidRDefault="00C73B9D" w:rsidP="00C73B9D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Словесные - рассказ, объяснение, беседа; Наглядные - наблюдение, демонстрация; Практические – упражнения; Методы изложения новых знаний; Методы повторения, закрепления знаний; Методы применения знаний; Методы контроля.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Занятия проводятся в классно-урочной форме. 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Типы уроков:</w:t>
      </w:r>
    </w:p>
    <w:p w:rsidR="00C73B9D" w:rsidRPr="00C73B9D" w:rsidRDefault="00C73B9D" w:rsidP="00C73B9D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Урок сообщения новых знаний (урок первоначального изучения материала); </w:t>
      </w:r>
    </w:p>
    <w:p w:rsidR="00C73B9D" w:rsidRPr="00C73B9D" w:rsidRDefault="00C73B9D" w:rsidP="00C73B9D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Урок формирования и закрепления знаний и умений (практический урок); </w:t>
      </w:r>
    </w:p>
    <w:p w:rsidR="00C73B9D" w:rsidRPr="00C73B9D" w:rsidRDefault="00C73B9D" w:rsidP="00C73B9D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Урок обобщения и систематизации знаний (повторительно-обобщающий урок); </w:t>
      </w:r>
    </w:p>
    <w:p w:rsidR="00C73B9D" w:rsidRPr="00C73B9D" w:rsidRDefault="00C73B9D" w:rsidP="00C73B9D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Комбинированный урок;</w:t>
      </w:r>
    </w:p>
    <w:p w:rsidR="00C73B9D" w:rsidRPr="00C73B9D" w:rsidRDefault="00C73B9D" w:rsidP="00C73B9D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Применяются ИКТ: фрагменты кино (видео, DVD), мультимедиа, презентации. Для контроля </w:t>
      </w:r>
      <w:proofErr w:type="spellStart"/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ЗУНов</w:t>
      </w:r>
      <w:proofErr w:type="spellEnd"/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учащихся применяются тестовые работы.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 этом как на ступени основного общего образования, так и в старших классах изучение истории должно быть ориентировано, прежде всего, на личностное развитие учащихся, использование потенциала исторической науки для социализации подростков, формирования их мировоззренческих убеждений и ценностных ориентаций.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Содержание учебного предмета </w:t>
      </w:r>
      <w:r w:rsidRPr="00C73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«История»</w:t>
      </w: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для 6 класса изложено в ней в виде двух курсов - </w:t>
      </w:r>
      <w:r w:rsidRPr="00C73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«История России»</w:t>
      </w: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 </w:t>
      </w:r>
      <w:r w:rsidRPr="00C73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«История Средних веков».</w:t>
      </w:r>
    </w:p>
    <w:p w:rsidR="00C73B9D" w:rsidRPr="00C73B9D" w:rsidRDefault="00C73B9D" w:rsidP="00C73B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Место предмета в учебном плане: </w:t>
      </w:r>
      <w:r w:rsidR="00097E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 изучение предмета отведено 2</w:t>
      </w:r>
      <w:r w:rsidRPr="00C73B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час</w:t>
      </w:r>
      <w:r w:rsidR="00097E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 в неделю, 34 недели, всего 68</w:t>
      </w:r>
      <w:r w:rsidRPr="00C73B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часов. Из н</w:t>
      </w:r>
      <w:r w:rsidR="008F67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их на историю Средних веков - 23</w:t>
      </w:r>
      <w:r w:rsidRPr="00C73B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учебн</w:t>
      </w:r>
      <w:r w:rsidR="008F67D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ых часов, на историю России - 45</w:t>
      </w:r>
      <w:r w:rsidRPr="00C73B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учебных часов.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ru-RU" w:eastAsia="ru-RU"/>
        </w:rPr>
        <w:t>Планируемые результаты освоения истории в 6 классе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В результате изучения истории средних веков учащиеся должны: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Называть: </w:t>
      </w:r>
    </w:p>
    <w:p w:rsidR="00C73B9D" w:rsidRPr="00C73B9D" w:rsidRDefault="00C73B9D" w:rsidP="00C73B9D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хронологические рамки Средневековья. </w:t>
      </w:r>
    </w:p>
    <w:p w:rsidR="00C73B9D" w:rsidRPr="00C73B9D" w:rsidRDefault="00C73B9D" w:rsidP="00C73B9D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 xml:space="preserve">имена наиболее </w:t>
      </w:r>
      <w:proofErr w:type="gramStart"/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известных</w:t>
      </w:r>
      <w:proofErr w:type="gramEnd"/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а) правителей; б) общественных и религиозных деятелей; в) первооткрывателей, ученых, представителей духовной, художественной культуры средневековья;</w:t>
      </w:r>
    </w:p>
    <w:p w:rsidR="00C73B9D" w:rsidRPr="00C73B9D" w:rsidRDefault="00C73B9D" w:rsidP="00C73B9D">
      <w:pPr>
        <w:numPr>
          <w:ilvl w:val="0"/>
          <w:numId w:val="6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участников и результаты наиболее значительных социальных, религиозных движений в средние века.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Показывать</w:t>
      </w: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на исторической карте местоположение государств средневекового мира.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Описывать </w:t>
      </w: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занятия и образ жизни людей в средневековых обществах Европы и Востока.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Составлять</w:t>
      </w: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описание средневековых памятников: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а) жилых и общественных зданий, храмов; б) предметов быта; в) произведений искусства.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Называть</w:t>
      </w: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характерные, существенные особенности:</w:t>
      </w:r>
    </w:p>
    <w:p w:rsidR="00C73B9D" w:rsidRPr="00C73B9D" w:rsidRDefault="00C73B9D" w:rsidP="00C73B9D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политического устройства средневековых обществ в Европе и на Востоке;</w:t>
      </w:r>
    </w:p>
    <w:p w:rsidR="00C73B9D" w:rsidRPr="00C73B9D" w:rsidRDefault="00C73B9D" w:rsidP="00C73B9D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социального положения людей в средние века (правителей, знати, подданных; свободных и зависимых);</w:t>
      </w:r>
    </w:p>
    <w:p w:rsidR="00C73B9D" w:rsidRPr="00C73B9D" w:rsidRDefault="00C73B9D" w:rsidP="00C73B9D">
      <w:pPr>
        <w:numPr>
          <w:ilvl w:val="0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представлений средневекового человека о мире; религиозных воззрений, господствовавших в средневековых обществах.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Объяснять значение понятий</w:t>
      </w: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 аграрное общество, натуральное хозяйство, община, феодальные отношения, сословие, иерархия (феодальная, церковная), монархия, политическая раздробленность, централизованное государство, Возрождение, гуманизм.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>В результате изучения истории России учащиеся должны: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Указывать:</w:t>
      </w: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а) хронологические рамки существования Древнерусского государства; б) даты крещения Руси, сражений русских воинов против завоевателей, становления Русского государства.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Называть:</w:t>
      </w: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а) место, обстоятельства, участников событий, указанных в п. 1.; б) князей, политических, общественных и военных деятелей; в) наиболее значительных представителей и памятники культуры древней и средневековой Руси.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Называть, показывать на исторической карте:</w:t>
      </w:r>
    </w:p>
    <w:p w:rsidR="00C73B9D" w:rsidRPr="00C73B9D" w:rsidRDefault="00C73B9D" w:rsidP="00C73B9D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территории расселения восточнославянских племен;</w:t>
      </w:r>
    </w:p>
    <w:p w:rsidR="00C73B9D" w:rsidRPr="00C73B9D" w:rsidRDefault="00C73B9D" w:rsidP="00C73B9D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основные древнерусские города;</w:t>
      </w:r>
    </w:p>
    <w:p w:rsidR="00C73B9D" w:rsidRPr="00C73B9D" w:rsidRDefault="00C73B9D" w:rsidP="00C73B9D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крупнейшие русские земли периода политической раздробленности;</w:t>
      </w:r>
    </w:p>
    <w:p w:rsidR="00C73B9D" w:rsidRPr="00C73B9D" w:rsidRDefault="00C73B9D" w:rsidP="00C73B9D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основные центры собирания русских земель;</w:t>
      </w:r>
    </w:p>
    <w:p w:rsidR="00C73B9D" w:rsidRPr="00C73B9D" w:rsidRDefault="00C73B9D" w:rsidP="00C73B9D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территорию Русского государства в XV —XVI вв.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Описывать </w:t>
      </w: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занятия, образ жизни населения древней и средневековой Руси.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Составлять </w:t>
      </w: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описание памятников древнерусской культуры: а) жилых построек, храмов; б) предметов труда и быта; в) произведений искусства.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Соотносить</w:t>
      </w: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факты и общие процессы борьбы русского народа против захватчиков; становления и развития Русского государства, закрепощения крестьян. 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Называть характерные, существенные особенности:</w:t>
      </w:r>
    </w:p>
    <w:p w:rsidR="00C73B9D" w:rsidRPr="00C73B9D" w:rsidRDefault="00C73B9D" w:rsidP="00C73B9D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экономических и социальных отношений в древней и средневековой Руси;</w:t>
      </w:r>
    </w:p>
    <w:p w:rsidR="00C73B9D" w:rsidRPr="00C73B9D" w:rsidRDefault="00C73B9D" w:rsidP="00C73B9D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социальные положения разных групп населения;</w:t>
      </w:r>
    </w:p>
    <w:p w:rsidR="00C73B9D" w:rsidRPr="00C73B9D" w:rsidRDefault="00C73B9D" w:rsidP="00C73B9D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развития русских земель под властью Орды;</w:t>
      </w:r>
    </w:p>
    <w:p w:rsidR="00C73B9D" w:rsidRPr="00C73B9D" w:rsidRDefault="00C73B9D" w:rsidP="00C73B9D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политического устройства Древнерусского государства и Московского государства, внутренней и внешней политики русских самодержцев.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Называть: </w:t>
      </w:r>
    </w:p>
    <w:p w:rsidR="00C73B9D" w:rsidRPr="00C73B9D" w:rsidRDefault="00C73B9D" w:rsidP="00C73B9D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хронологические рамки Средневековья. </w:t>
      </w:r>
    </w:p>
    <w:p w:rsidR="00C73B9D" w:rsidRPr="00C73B9D" w:rsidRDefault="00C73B9D" w:rsidP="00C73B9D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имена наиболее </w:t>
      </w:r>
      <w:proofErr w:type="gramStart"/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известных</w:t>
      </w:r>
      <w:proofErr w:type="gramEnd"/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а) правителей; б) общественных и религиозных деятелей; в) первооткрывателей, ученых, представителей духовной, художественной культуры средневековья;</w:t>
      </w:r>
    </w:p>
    <w:p w:rsidR="00C73B9D" w:rsidRPr="00C73B9D" w:rsidRDefault="00C73B9D" w:rsidP="00C73B9D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участников и результаты наиболее значительных социальных, религиозных движений в средние века.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Показывать</w:t>
      </w: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на исторической карте местоположение государств средневекового мира</w:t>
      </w:r>
      <w:r w:rsidRPr="00C73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.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Описывать </w:t>
      </w: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занятия и образ жизни людей в средневековых обществах Европы и Востока.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Составлять </w:t>
      </w: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описание средневековых памятников: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а) жилых и общественных зданий, храмов; б) предметов быта; в) произведений искусства.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Называть</w:t>
      </w: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характерные, существенные особенности:</w:t>
      </w:r>
    </w:p>
    <w:p w:rsidR="00C73B9D" w:rsidRPr="00C73B9D" w:rsidRDefault="00C73B9D" w:rsidP="00C73B9D">
      <w:pPr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политического устройства средневековых обществ в Европе и на Востоке;</w:t>
      </w:r>
    </w:p>
    <w:p w:rsidR="00C73B9D" w:rsidRPr="00C73B9D" w:rsidRDefault="00C73B9D" w:rsidP="00C73B9D">
      <w:pPr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социального положения людей в средние века (правителей, знати, подданных; свободных и зависимых);</w:t>
      </w:r>
    </w:p>
    <w:p w:rsidR="00C73B9D" w:rsidRPr="00C73B9D" w:rsidRDefault="00C73B9D" w:rsidP="00C73B9D">
      <w:pPr>
        <w:numPr>
          <w:ilvl w:val="0"/>
          <w:numId w:val="1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представлений средневекового человека о мире; религиозных воззрений, господствовавших в средневековых обществах.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Объяснять значение понятий</w:t>
      </w:r>
      <w:r w:rsidRPr="00C73B9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 аграрное общество, натуральное хозяйство, община, феодальные отношения, сословие, иерархия (феодальная, церковная), монархия, политическая раздробленность, централизованное государство, Возрождение, гуманизм.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Критерии эффективности реализации программы, формы контроля и методы оценки знаний, умений и навыков учащихся.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оценка «</w:t>
      </w:r>
      <w:r w:rsidRPr="00C73B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отлично</w:t>
      </w:r>
      <w:r w:rsidRPr="00C73B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 «</w:t>
      </w:r>
      <w:r w:rsidRPr="00C73B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5</w:t>
      </w:r>
      <w:r w:rsidRPr="00C73B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 – учащийся освоил минимальный теоретический материал курса, применяет его при решении конкретных заданий; 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оценка «</w:t>
      </w:r>
      <w:r w:rsidRPr="00C73B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хорошо</w:t>
      </w:r>
      <w:r w:rsidRPr="00C73B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</w:t>
      </w:r>
      <w:r w:rsidRPr="00C73B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4</w:t>
      </w:r>
      <w:r w:rsidRPr="00C73B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 - учащийся может выполнять индивидуальную работу, самостоятельную работу, но с недочётами. То есть, оценка «хорошо» - это оценка за усердие и прилежание, которые привели к положительным результатам, свидетельствующим о возрастании общих умений;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оценка «</w:t>
      </w:r>
      <w:r w:rsidRPr="00C73B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удовлетворительно</w:t>
      </w:r>
      <w:r w:rsidRPr="00C73B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 «</w:t>
      </w:r>
      <w:r w:rsidRPr="00C73B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3</w:t>
      </w:r>
      <w:r w:rsidRPr="00C73B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 - учащийся усвоил простые идеи и методы курса, что позволяет ему решать задания по данному курсу хорошо, в пределах школьной программы.</w:t>
      </w:r>
    </w:p>
    <w:p w:rsidR="00C73B9D" w:rsidRPr="00C73B9D" w:rsidRDefault="00C73B9D" w:rsidP="00C73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73B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оценки «</w:t>
      </w:r>
      <w:r w:rsidRPr="00C73B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неудовлетворительно</w:t>
      </w:r>
      <w:r w:rsidRPr="00C73B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 «</w:t>
      </w:r>
      <w:r w:rsidRPr="00C73B9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</w:t>
      </w:r>
      <w:r w:rsidRPr="00C73B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 - считаю не следует ставить по той простой причине, что это вызовет </w:t>
      </w:r>
      <w:proofErr w:type="spellStart"/>
      <w:r w:rsidRPr="00C73B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потерюинтереса</w:t>
      </w:r>
      <w:proofErr w:type="spellEnd"/>
      <w:r w:rsidRPr="00C73B9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предмету. </w:t>
      </w:r>
    </w:p>
    <w:p w:rsidR="00C73B9D" w:rsidRDefault="00C73B9D" w:rsidP="00C73B9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8F67DD" w:rsidRPr="004538BA" w:rsidRDefault="008F67DD" w:rsidP="008F67DD">
      <w:pPr>
        <w:autoSpaceDE w:val="0"/>
        <w:autoSpaceDN w:val="0"/>
        <w:spacing w:before="262" w:after="0" w:line="230" w:lineRule="auto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6 КЛАСС</w:t>
      </w:r>
    </w:p>
    <w:p w:rsidR="008F67DD" w:rsidRPr="004538BA" w:rsidRDefault="008F67DD" w:rsidP="008F67DD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ВСЕОБЩАЯ ИСТОРИЯ. ИСТОРИЯ СРЕДНИХ ВЕКОВ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ind w:left="180" w:right="2016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Введение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Средние века: понятие, хронологические рамки и периодизация Средневековья.</w:t>
      </w:r>
    </w:p>
    <w:p w:rsidR="008F67DD" w:rsidRPr="004538BA" w:rsidRDefault="008F67DD" w:rsidP="008F67DD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Народы Европы в раннее Средневековье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Хлодвиг</w:t>
      </w:r>
      <w:proofErr w:type="spellEnd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. Усиление королевской власти. Салическая правда. Принятие франками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христианства.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ind w:right="288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Франкское государство в </w:t>
      </w:r>
      <w:r>
        <w:rPr>
          <w:rFonts w:ascii="Times New Roman" w:eastAsia="Times New Roman" w:hAnsi="Times New Roman"/>
          <w:color w:val="000000"/>
          <w:sz w:val="24"/>
        </w:rPr>
        <w:t>VIII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IX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вв. Усиление власти майордомов. Карл </w:t>
      </w:r>
      <w:proofErr w:type="spellStart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Мартелл</w:t>
      </w:r>
      <w:proofErr w:type="spellEnd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Верденский</w:t>
      </w:r>
      <w:proofErr w:type="spellEnd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раздел, его причины и значение.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Византийская империя в </w:t>
      </w:r>
      <w:r>
        <w:rPr>
          <w:rFonts w:ascii="Times New Roman" w:eastAsia="Times New Roman" w:hAnsi="Times New Roman"/>
          <w:b/>
          <w:color w:val="000000"/>
          <w:sz w:val="24"/>
        </w:rPr>
        <w:t>VI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—Х</w:t>
      </w:r>
      <w:r>
        <w:rPr>
          <w:rFonts w:ascii="Times New Roman" w:eastAsia="Times New Roman" w:hAnsi="Times New Roman"/>
          <w:b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вв.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Территория, население империи </w:t>
      </w:r>
      <w:proofErr w:type="spellStart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ромеев</w:t>
      </w:r>
      <w:proofErr w:type="spellEnd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</w:t>
      </w:r>
    </w:p>
    <w:p w:rsidR="008F67DD" w:rsidRPr="004538BA" w:rsidRDefault="008F67DD" w:rsidP="008F67DD">
      <w:pPr>
        <w:autoSpaceDE w:val="0"/>
        <w:autoSpaceDN w:val="0"/>
        <w:spacing w:after="0" w:line="23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мозаика, фреска, иконопись).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Арабы в </w:t>
      </w:r>
      <w:r>
        <w:rPr>
          <w:rFonts w:ascii="Times New Roman" w:eastAsia="Times New Roman" w:hAnsi="Times New Roman"/>
          <w:b/>
          <w:color w:val="000000"/>
          <w:sz w:val="24"/>
        </w:rPr>
        <w:t>VI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—Х</w:t>
      </w:r>
      <w:r>
        <w:rPr>
          <w:rFonts w:ascii="Times New Roman" w:eastAsia="Times New Roman" w:hAnsi="Times New Roman"/>
          <w:b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вв.</w:t>
      </w:r>
    </w:p>
    <w:p w:rsidR="008F67DD" w:rsidRPr="004538BA" w:rsidRDefault="008F67DD" w:rsidP="008F67DD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ind w:right="576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8F67DD" w:rsidRPr="004538BA" w:rsidRDefault="008F67DD" w:rsidP="008F67DD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Средневековое европейское общество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ind w:right="432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Города —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ind w:right="576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Государства Европы в Х</w:t>
      </w:r>
      <w:r>
        <w:rPr>
          <w:rFonts w:ascii="Times New Roman" w:eastAsia="Times New Roman" w:hAnsi="Times New Roman"/>
          <w:b/>
          <w:color w:val="000000"/>
          <w:sz w:val="24"/>
        </w:rPr>
        <w:t>II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—Х</w:t>
      </w:r>
      <w:r>
        <w:rPr>
          <w:rFonts w:ascii="Times New Roman" w:eastAsia="Times New Roman" w:hAnsi="Times New Roman"/>
          <w:b/>
          <w:color w:val="000000"/>
          <w:sz w:val="24"/>
        </w:rPr>
        <w:t>V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вв.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Усиление королевской власти в странах Западной Европы. Сословно-представительная монархия.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ind w:right="1008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—Х</w:t>
      </w:r>
      <w:r>
        <w:rPr>
          <w:rFonts w:ascii="Times New Roman" w:eastAsia="Times New Roman" w:hAnsi="Times New Roman"/>
          <w:color w:val="000000"/>
          <w:sz w:val="24"/>
        </w:rPr>
        <w:t>V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вв. Польско-литовское государство в </w:t>
      </w:r>
      <w:r>
        <w:rPr>
          <w:rFonts w:ascii="Times New Roman" w:eastAsia="Times New Roman" w:hAnsi="Times New Roman"/>
          <w:color w:val="000000"/>
          <w:sz w:val="24"/>
        </w:rPr>
        <w:t>XIV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вв.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Реконкиста и образование централизованных государств на Пиренейском </w:t>
      </w:r>
      <w:proofErr w:type="gramStart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полу- острове</w:t>
      </w:r>
      <w:proofErr w:type="gramEnd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. Итальянские государства в </w:t>
      </w:r>
      <w:r>
        <w:rPr>
          <w:rFonts w:ascii="Times New Roman" w:eastAsia="Times New Roman" w:hAnsi="Times New Roman"/>
          <w:color w:val="000000"/>
          <w:sz w:val="24"/>
        </w:rPr>
        <w:t>XII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вв. Развитие экономики в европейских странах в период зрелого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Средневековья. Обострение социальных противоречий в Х</w:t>
      </w:r>
      <w:r>
        <w:rPr>
          <w:rFonts w:ascii="Times New Roman" w:eastAsia="Times New Roman" w:hAnsi="Times New Roman"/>
          <w:color w:val="000000"/>
          <w:sz w:val="24"/>
        </w:rPr>
        <w:t>IV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(Жакерия, восстание </w:t>
      </w:r>
      <w:proofErr w:type="spellStart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Уота</w:t>
      </w:r>
      <w:proofErr w:type="spellEnd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Тайлера</w:t>
      </w:r>
      <w:proofErr w:type="spellEnd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). Гуситское движение в Чехии.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Византийская империя и славянские государства в Х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—Х</w:t>
      </w:r>
      <w:r>
        <w:rPr>
          <w:rFonts w:ascii="Times New Roman" w:eastAsia="Times New Roman" w:hAnsi="Times New Roman"/>
          <w:color w:val="000000"/>
          <w:sz w:val="24"/>
        </w:rPr>
        <w:t>V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вв. Экспансия турок-османов.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Османские завоевания на Балканах. Падение Константинополя.</w:t>
      </w:r>
    </w:p>
    <w:p w:rsidR="008F67DD" w:rsidRPr="004538BA" w:rsidRDefault="008F67DD" w:rsidP="008F67DD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Культура средневековой Европы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</w:t>
      </w:r>
      <w:proofErr w:type="spellStart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Гутенберг</w:t>
      </w:r>
      <w:proofErr w:type="spellEnd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8F67DD" w:rsidRPr="004538BA" w:rsidRDefault="008F67DD" w:rsidP="008F67DD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Страны Востока в Средние века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государства, власть императоров и управление </w:t>
      </w:r>
      <w:proofErr w:type="spellStart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сегунов</w:t>
      </w:r>
      <w:proofErr w:type="spellEnd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. Индия: раздробленность индийских княжеств, вторжение мусульман, Делийский султанат.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8F67DD" w:rsidRPr="004538BA" w:rsidRDefault="008F67DD" w:rsidP="008F67DD">
      <w:pPr>
        <w:tabs>
          <w:tab w:val="left" w:pos="180"/>
        </w:tabs>
        <w:autoSpaceDE w:val="0"/>
        <w:autoSpaceDN w:val="0"/>
        <w:spacing w:after="0" w:line="240" w:lineRule="auto"/>
        <w:ind w:right="720"/>
        <w:rPr>
          <w:lang w:val="ru-RU"/>
        </w:rPr>
      </w:pPr>
      <w:r w:rsidRPr="004538BA">
        <w:rPr>
          <w:lang w:val="ru-RU"/>
        </w:rPr>
        <w:lastRenderedPageBreak/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Государства доколумбовой Америки в Средние века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8F67DD" w:rsidRPr="004538BA" w:rsidRDefault="008F67DD" w:rsidP="008F67DD">
      <w:pPr>
        <w:autoSpaceDE w:val="0"/>
        <w:autoSpaceDN w:val="0"/>
        <w:spacing w:after="0" w:line="262" w:lineRule="auto"/>
        <w:ind w:left="180" w:right="4896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Обобщение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Историческое и культурное наследие Средних веков.</w:t>
      </w:r>
    </w:p>
    <w:p w:rsidR="008F67DD" w:rsidRPr="004538BA" w:rsidRDefault="008F67DD" w:rsidP="008F67DD">
      <w:pPr>
        <w:autoSpaceDE w:val="0"/>
        <w:autoSpaceDN w:val="0"/>
        <w:spacing w:before="262" w:after="0" w:line="230" w:lineRule="auto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ИСТОРИЯ РОССИИ. ОТ РУСИ К РОССИЙСКОМУ ГОСУДАРСТВУ </w:t>
      </w:r>
    </w:p>
    <w:p w:rsidR="008F67DD" w:rsidRPr="004538BA" w:rsidRDefault="008F67DD" w:rsidP="008F67DD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Введение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8F67DD" w:rsidRPr="004538BA" w:rsidRDefault="008F67DD" w:rsidP="008F67DD">
      <w:pPr>
        <w:tabs>
          <w:tab w:val="left" w:pos="180"/>
        </w:tabs>
        <w:autoSpaceDE w:val="0"/>
        <w:autoSpaceDN w:val="0"/>
        <w:spacing w:after="0" w:line="240" w:lineRule="auto"/>
        <w:ind w:right="864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eastAsia="Times New Roman" w:hAnsi="Times New Roman"/>
          <w:b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тыс. н. э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ind w:right="144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Беломорья</w:t>
      </w:r>
      <w:proofErr w:type="spellEnd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и Онежского озера. Особенности перехода от присваивающего хозяйства к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jc w:val="center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Народы, проживавшие на этой территории до середины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тыс. до н. э. Скифы и скифская культура.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ind w:right="1008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Античные города-государства Северного Причерноморья. </w:t>
      </w:r>
      <w:proofErr w:type="spellStart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Боспорское</w:t>
      </w:r>
      <w:proofErr w:type="spellEnd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царство. Пантикапей. Античный Херсонес. Скифское царство в Крыму. Дербент.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— восточных, западных и южных. Славянские общности Восточной Европы. Их соседи — </w:t>
      </w:r>
      <w:proofErr w:type="spellStart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балты</w:t>
      </w:r>
      <w:proofErr w:type="spellEnd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и финно-</w:t>
      </w:r>
      <w:proofErr w:type="spellStart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угры</w:t>
      </w:r>
      <w:proofErr w:type="spellEnd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8F67DD" w:rsidRPr="004538BA" w:rsidRDefault="008F67DD" w:rsidP="008F67DD">
      <w:pPr>
        <w:tabs>
          <w:tab w:val="left" w:pos="180"/>
        </w:tabs>
        <w:autoSpaceDE w:val="0"/>
        <w:autoSpaceDN w:val="0"/>
        <w:spacing w:after="0" w:line="240" w:lineRule="auto"/>
        <w:ind w:right="288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Булгария</w:t>
      </w:r>
      <w:proofErr w:type="spellEnd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Русь в </w:t>
      </w:r>
      <w:r>
        <w:rPr>
          <w:rFonts w:ascii="Times New Roman" w:eastAsia="Times New Roman" w:hAnsi="Times New Roman"/>
          <w:b/>
          <w:color w:val="000000"/>
          <w:sz w:val="24"/>
        </w:rPr>
        <w:t>IX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— начале </w:t>
      </w:r>
      <w:r>
        <w:rPr>
          <w:rFonts w:ascii="Times New Roman" w:eastAsia="Times New Roman" w:hAnsi="Times New Roman"/>
          <w:b/>
          <w:color w:val="000000"/>
          <w:sz w:val="24"/>
        </w:rPr>
        <w:t>XII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</w:t>
      </w:r>
    </w:p>
    <w:p w:rsidR="008F67DD" w:rsidRPr="004538BA" w:rsidRDefault="008F67DD" w:rsidP="008F67DD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тыс. н. э.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Формирование новой политической и этнической карты континента.</w:t>
      </w:r>
    </w:p>
    <w:p w:rsidR="008F67DD" w:rsidRPr="004538BA" w:rsidRDefault="008F67DD" w:rsidP="008F67DD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из варяг</w:t>
      </w:r>
      <w:proofErr w:type="gramEnd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 греки». Волжский торговый путь. Языческий пантеон.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Принятие христианства и его значение. Византийское наследие на Руси.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Русь в конце </w:t>
      </w:r>
      <w:r>
        <w:rPr>
          <w:rFonts w:ascii="Times New Roman" w:eastAsia="Times New Roman" w:hAnsi="Times New Roman"/>
          <w:color w:val="000000"/>
          <w:sz w:val="24"/>
        </w:rPr>
        <w:t>X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начале </w:t>
      </w:r>
      <w:r>
        <w:rPr>
          <w:rFonts w:ascii="Times New Roman" w:eastAsia="Times New Roman" w:hAnsi="Times New Roman"/>
          <w:color w:val="000000"/>
          <w:sz w:val="24"/>
        </w:rPr>
        <w:t>XII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Территория и население государства Русь/Русская земля.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ind w:right="144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Общественный строй Руси: дискуссии в исторической науке. Князья, дружина. Духовенство.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ind w:right="432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8F67DD" w:rsidRPr="004538BA" w:rsidRDefault="008F67DD" w:rsidP="008F67DD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lastRenderedPageBreak/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Дешт</w:t>
      </w:r>
      <w:proofErr w:type="spellEnd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-и-Кипчак), странами Центральной, Западной и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Северной Европы. Херсонес в культурных контактах Руси и Византии.</w:t>
      </w:r>
    </w:p>
    <w:p w:rsidR="008F67DD" w:rsidRPr="004538BA" w:rsidRDefault="008F67DD" w:rsidP="008F67DD">
      <w:pPr>
        <w:autoSpaceDE w:val="0"/>
        <w:autoSpaceDN w:val="0"/>
        <w:spacing w:before="70" w:after="0" w:line="240" w:lineRule="auto"/>
        <w:ind w:right="576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8F67DD" w:rsidRPr="004538BA" w:rsidRDefault="008F67DD" w:rsidP="008F67DD">
      <w:pPr>
        <w:autoSpaceDE w:val="0"/>
        <w:autoSpaceDN w:val="0"/>
        <w:spacing w:before="70"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8F67DD" w:rsidRPr="004538BA" w:rsidRDefault="008F67DD" w:rsidP="008F67DD">
      <w:pPr>
        <w:autoSpaceDE w:val="0"/>
        <w:autoSpaceDN w:val="0"/>
        <w:spacing w:before="192"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Русь в середине </w:t>
      </w:r>
      <w:r>
        <w:rPr>
          <w:rFonts w:ascii="Times New Roman" w:eastAsia="Times New Roman" w:hAnsi="Times New Roman"/>
          <w:b/>
          <w:color w:val="000000"/>
          <w:sz w:val="24"/>
        </w:rPr>
        <w:t>XII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— начале </w:t>
      </w:r>
      <w:r>
        <w:rPr>
          <w:rFonts w:ascii="Times New Roman" w:eastAsia="Times New Roman" w:hAnsi="Times New Roman"/>
          <w:b/>
          <w:color w:val="000000"/>
          <w:sz w:val="24"/>
        </w:rPr>
        <w:t>XIII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</w:t>
      </w:r>
    </w:p>
    <w:p w:rsidR="008F67DD" w:rsidRPr="004538BA" w:rsidRDefault="008F67DD" w:rsidP="008F67DD">
      <w:pPr>
        <w:autoSpaceDE w:val="0"/>
        <w:autoSpaceDN w:val="0"/>
        <w:spacing w:before="70" w:after="0" w:line="240" w:lineRule="auto"/>
        <w:ind w:right="432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Формирование системы земель —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8F67DD" w:rsidRPr="004538BA" w:rsidRDefault="008F67DD" w:rsidP="008F67DD">
      <w:pPr>
        <w:autoSpaceDE w:val="0"/>
        <w:autoSpaceDN w:val="0"/>
        <w:spacing w:before="70" w:after="0" w:line="240" w:lineRule="auto"/>
        <w:ind w:right="288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8F67DD" w:rsidRPr="004538BA" w:rsidRDefault="008F67DD" w:rsidP="008F67DD">
      <w:pPr>
        <w:autoSpaceDE w:val="0"/>
        <w:autoSpaceDN w:val="0"/>
        <w:spacing w:before="190"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Русские земли и их соседи в середине </w:t>
      </w:r>
      <w:r>
        <w:rPr>
          <w:rFonts w:ascii="Times New Roman" w:eastAsia="Times New Roman" w:hAnsi="Times New Roman"/>
          <w:b/>
          <w:color w:val="000000"/>
          <w:sz w:val="24"/>
        </w:rPr>
        <w:t>XIII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— </w:t>
      </w:r>
      <w:r>
        <w:rPr>
          <w:rFonts w:ascii="Times New Roman" w:eastAsia="Times New Roman" w:hAnsi="Times New Roman"/>
          <w:b/>
          <w:color w:val="000000"/>
          <w:sz w:val="24"/>
        </w:rPr>
        <w:t>XIV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 </w:t>
      </w:r>
    </w:p>
    <w:p w:rsidR="008F67DD" w:rsidRPr="004538BA" w:rsidRDefault="008F67DD" w:rsidP="008F67DD">
      <w:pPr>
        <w:autoSpaceDE w:val="0"/>
        <w:autoSpaceDN w:val="0"/>
        <w:spacing w:before="70" w:after="0" w:line="240" w:lineRule="auto"/>
        <w:ind w:right="288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8F67DD" w:rsidRPr="004538BA" w:rsidRDefault="008F67DD" w:rsidP="008F67DD">
      <w:pPr>
        <w:autoSpaceDE w:val="0"/>
        <w:autoSpaceDN w:val="0"/>
        <w:spacing w:before="70"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8F67DD" w:rsidRPr="004538BA" w:rsidRDefault="008F67DD" w:rsidP="008F67DD">
      <w:pPr>
        <w:autoSpaceDE w:val="0"/>
        <w:autoSpaceDN w:val="0"/>
        <w:spacing w:before="70"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Ордена крестоносцев и борьба с их экспансией на западных границах Руси. Александр Невский.</w:t>
      </w:r>
    </w:p>
    <w:p w:rsidR="008F67DD" w:rsidRPr="004538BA" w:rsidRDefault="008F67DD" w:rsidP="008F67DD">
      <w:pPr>
        <w:tabs>
          <w:tab w:val="left" w:pos="180"/>
        </w:tabs>
        <w:autoSpaceDE w:val="0"/>
        <w:autoSpaceDN w:val="0"/>
        <w:spacing w:before="70"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8F67DD" w:rsidRPr="004538BA" w:rsidRDefault="008F67DD" w:rsidP="008F67DD">
      <w:pPr>
        <w:autoSpaceDE w:val="0"/>
        <w:autoSpaceDN w:val="0"/>
        <w:spacing w:before="70" w:after="0" w:line="240" w:lineRule="auto"/>
        <w:ind w:right="144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eastAsia="Times New Roman" w:hAnsi="Times New Roman"/>
          <w:color w:val="000000"/>
          <w:sz w:val="24"/>
        </w:rPr>
        <w:t>XIII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XV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eastAsia="Times New Roman" w:hAnsi="Times New Roman"/>
          <w:color w:val="000000"/>
          <w:sz w:val="24"/>
        </w:rPr>
        <w:t>XIV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в., нашествие Тимура.</w:t>
      </w:r>
    </w:p>
    <w:p w:rsidR="008F67DD" w:rsidRPr="004538BA" w:rsidRDefault="008F67DD" w:rsidP="008F67DD">
      <w:pPr>
        <w:autoSpaceDE w:val="0"/>
        <w:autoSpaceDN w:val="0"/>
        <w:spacing w:before="70" w:after="0" w:line="240" w:lineRule="auto"/>
        <w:ind w:right="144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Касимовское</w:t>
      </w:r>
      <w:proofErr w:type="spellEnd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ханство. Народы Северного Кавказа. Итальянские фактории Причерноморья (</w:t>
      </w:r>
      <w:proofErr w:type="spellStart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Каффа</w:t>
      </w:r>
      <w:proofErr w:type="spellEnd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Тана</w:t>
      </w:r>
      <w:proofErr w:type="spellEnd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Солдайя</w:t>
      </w:r>
      <w:proofErr w:type="spellEnd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 и их роль в системе торговых и политических связей Руси с Западом и Востоком.</w:t>
      </w:r>
    </w:p>
    <w:p w:rsidR="008F67DD" w:rsidRPr="004538BA" w:rsidRDefault="008F67DD" w:rsidP="008F67DD">
      <w:pPr>
        <w:autoSpaceDE w:val="0"/>
        <w:autoSpaceDN w:val="0"/>
        <w:spacing w:before="70" w:after="0" w:line="240" w:lineRule="auto"/>
        <w:ind w:right="432"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Епифаний</w:t>
      </w:r>
      <w:proofErr w:type="spellEnd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Премудрый. Архитектура. Каменные соборы Кремля. Изобразительное искусство. Феофан Грек.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Андрей Рублев.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Формирование единого Русского государства в </w:t>
      </w:r>
      <w:r>
        <w:rPr>
          <w:rFonts w:ascii="Times New Roman" w:eastAsia="Times New Roman" w:hAnsi="Times New Roman"/>
          <w:b/>
          <w:color w:val="000000"/>
          <w:sz w:val="24"/>
        </w:rPr>
        <w:t>XV</w:t>
      </w: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ind w:firstLine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eastAsia="Times New Roman" w:hAnsi="Times New Roman"/>
          <w:color w:val="000000"/>
          <w:sz w:val="24"/>
        </w:rPr>
        <w:t>XV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Василий Темный. Новгород и Псков в </w:t>
      </w:r>
      <w:r>
        <w:rPr>
          <w:rFonts w:ascii="Times New Roman" w:eastAsia="Times New Roman" w:hAnsi="Times New Roman"/>
          <w:color w:val="000000"/>
          <w:sz w:val="24"/>
        </w:rPr>
        <w:t>XV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— третий Рим». Иван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Культурное пространство. Изменения восприятия мира. Сакрализация великокняжеской власти.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ind w:right="576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Флорентийская уния. Установление автокефалии Русской церкви. </w:t>
      </w:r>
      <w:proofErr w:type="spellStart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Внутрицерковная</w:t>
      </w:r>
      <w:proofErr w:type="spellEnd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борьба (иосифляне и </w:t>
      </w:r>
      <w:proofErr w:type="spellStart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нестяжатели</w:t>
      </w:r>
      <w:proofErr w:type="spellEnd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). Ереси. </w:t>
      </w:r>
      <w:proofErr w:type="spellStart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Геннадиевская</w:t>
      </w:r>
      <w:proofErr w:type="spellEnd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Хожение</w:t>
      </w:r>
      <w:proofErr w:type="spellEnd"/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за три моря» Афанасия Никитина. Архитектура. Русская икона как феномен мирового искусства.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8F67DD" w:rsidRPr="004538BA" w:rsidRDefault="008F67DD" w:rsidP="008F67DD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Наш край с древнейших времен до конца </w:t>
      </w:r>
      <w:r>
        <w:rPr>
          <w:rFonts w:ascii="Times New Roman" w:eastAsia="Times New Roman" w:hAnsi="Times New Roman"/>
          <w:color w:val="000000"/>
          <w:sz w:val="24"/>
        </w:rPr>
        <w:t>XV</w:t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8F67DD" w:rsidRPr="004538BA" w:rsidRDefault="008F67DD" w:rsidP="008F67DD">
      <w:pPr>
        <w:autoSpaceDE w:val="0"/>
        <w:autoSpaceDN w:val="0"/>
        <w:spacing w:after="0" w:line="240" w:lineRule="auto"/>
        <w:ind w:left="180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Обобщение</w:t>
      </w:r>
    </w:p>
    <w:p w:rsidR="008F67DD" w:rsidRPr="004538BA" w:rsidRDefault="008F67DD" w:rsidP="008F67DD">
      <w:pPr>
        <w:autoSpaceDE w:val="0"/>
        <w:autoSpaceDN w:val="0"/>
        <w:spacing w:before="262" w:after="0" w:line="230" w:lineRule="auto"/>
        <w:rPr>
          <w:lang w:val="ru-RU"/>
        </w:rPr>
      </w:pPr>
      <w:r w:rsidRPr="004538BA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8F67DD" w:rsidRPr="004538BA" w:rsidRDefault="008F67DD" w:rsidP="008F67DD">
      <w:pPr>
        <w:tabs>
          <w:tab w:val="left" w:pos="180"/>
        </w:tabs>
        <w:autoSpaceDE w:val="0"/>
        <w:autoSpaceDN w:val="0"/>
        <w:spacing w:after="0" w:line="240" w:lineRule="auto"/>
        <w:ind w:right="576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1. </w:t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Знание хронологии, работа с хронологией: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даты важнейших событий Средневековья, определять их принадлежность к веку, историческому периоду;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8F67DD" w:rsidRPr="004538BA" w:rsidRDefault="008F67DD" w:rsidP="008F67DD">
      <w:pPr>
        <w:tabs>
          <w:tab w:val="left" w:pos="180"/>
        </w:tabs>
        <w:autoSpaceDE w:val="0"/>
        <w:autoSpaceDN w:val="0"/>
        <w:spacing w:after="0" w:line="240" w:lineRule="auto"/>
        <w:ind w:right="432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2. </w:t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Знание исторических фактов, работа с фактами: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эпохи Средневековья;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8F67DD" w:rsidRPr="004538BA" w:rsidRDefault="008F67DD" w:rsidP="008F67DD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3.</w:t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исторической картой: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и показывать на карте исторические объекты, используя легенду карты; давать словесное описание их местоположения;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— походов,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завоеваний, колонизаций, о ключевых событиях средневековой истории.</w:t>
      </w:r>
    </w:p>
    <w:p w:rsidR="008F67DD" w:rsidRPr="004538BA" w:rsidRDefault="008F67DD" w:rsidP="008F67DD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4. </w:t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историческими источниками: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основные виды письменных источников Средневековья (летописи, хроники, </w:t>
      </w:r>
      <w:r w:rsidRPr="004538BA">
        <w:rPr>
          <w:lang w:val="ru-RU"/>
        </w:rPr>
        <w:br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законодательные акты, духовная литература, источники личного происхождения);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авторство, время, место создания источника;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в визуальном источнике и вещественном памятнике ключевые символы, образы; </w:t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8F67DD" w:rsidRPr="004538BA" w:rsidRDefault="008F67DD" w:rsidP="008F67DD">
      <w:pPr>
        <w:tabs>
          <w:tab w:val="left" w:pos="180"/>
        </w:tabs>
        <w:autoSpaceDE w:val="0"/>
        <w:autoSpaceDN w:val="0"/>
        <w:spacing w:after="0" w:line="240" w:lineRule="auto"/>
        <w:ind w:right="144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5. </w:t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Историческое описание (реконструкция):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 ключевых событиях отечественной и всеобщей истории в эпоху Средневековья, их участниках;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об образе жизни различных групп населения в средневековых обществах на Руси и в других странах;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8F67DD" w:rsidRDefault="008F67DD" w:rsidP="008F67DD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6. </w:t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Анализ, объяснение исторических событий, явлений: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  <w:r>
        <w:rPr>
          <w:lang w:val="ru-RU"/>
        </w:rPr>
        <w:t xml:space="preserve"> </w:t>
      </w:r>
    </w:p>
    <w:p w:rsidR="008F67DD" w:rsidRDefault="008F67DD" w:rsidP="008F67DD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причины и следствия важнейших событий отечественной и всеобщей истории эпохи Средневековья: </w:t>
      </w:r>
    </w:p>
    <w:p w:rsidR="008F67DD" w:rsidRDefault="008F67DD" w:rsidP="008F67DD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а) находить в учебнике и излагать суждения о причинах и следствиях исторических событий; </w:t>
      </w:r>
    </w:p>
    <w:p w:rsidR="008F67DD" w:rsidRPr="004538BA" w:rsidRDefault="008F67DD" w:rsidP="008F67DD">
      <w:pPr>
        <w:tabs>
          <w:tab w:val="left" w:pos="180"/>
        </w:tabs>
        <w:autoSpaceDE w:val="0"/>
        <w:autoSpaceDN w:val="0"/>
        <w:spacing w:after="0" w:line="240" w:lineRule="auto"/>
        <w:rPr>
          <w:lang w:val="ru-RU"/>
        </w:rPr>
      </w:pP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б) соотносить объяснение причин и следствий событий, представленное в нескольких текстах;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8F67DD" w:rsidRPr="004538BA" w:rsidRDefault="008F67DD" w:rsidP="008F67DD">
      <w:pPr>
        <w:tabs>
          <w:tab w:val="left" w:pos="180"/>
        </w:tabs>
        <w:autoSpaceDE w:val="0"/>
        <w:autoSpaceDN w:val="0"/>
        <w:spacing w:before="70" w:after="0" w:line="240" w:lineRule="auto"/>
        <w:ind w:right="576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7. </w:t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Рассмотрение исторических версий и оценок, определение своего отношения к наиболее значимым событиям и личностям прошлого: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излагать оценки событий и личностей эпохи Средневековья, приводимые в учебной и научно-популярной литературе, объяснять, на каких фактах они основаны;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8F67DD" w:rsidRPr="004538BA" w:rsidRDefault="008F67DD" w:rsidP="008F67DD">
      <w:pPr>
        <w:tabs>
          <w:tab w:val="left" w:pos="180"/>
        </w:tabs>
        <w:autoSpaceDE w:val="0"/>
        <w:autoSpaceDN w:val="0"/>
        <w:spacing w:before="70" w:after="0" w:line="240" w:lineRule="auto"/>
        <w:ind w:right="144"/>
        <w:rPr>
          <w:lang w:val="ru-RU"/>
        </w:rPr>
      </w:pP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8. </w:t>
      </w:r>
      <w:r w:rsidRPr="004538B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Применение исторических знаний: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значение памятников истории и культуры Руси и других стран эпохи Средневековья, необходимость сохранения их в современном мире; </w:t>
      </w:r>
      <w:r w:rsidRPr="004538BA">
        <w:rPr>
          <w:lang w:val="ru-RU"/>
        </w:rPr>
        <w:br/>
      </w:r>
      <w:r w:rsidRPr="004538BA">
        <w:rPr>
          <w:lang w:val="ru-RU"/>
        </w:rPr>
        <w:tab/>
      </w:r>
      <w:r w:rsidRPr="004538BA">
        <w:rPr>
          <w:rFonts w:ascii="Times New Roman" w:eastAsia="Times New Roman" w:hAnsi="Times New Roman"/>
          <w:color w:val="000000"/>
          <w:sz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961B12" w:rsidRDefault="00961B12">
      <w:pPr>
        <w:rPr>
          <w:lang w:val="ru-RU"/>
        </w:rPr>
      </w:pPr>
    </w:p>
    <w:p w:rsidR="008F67DD" w:rsidRDefault="008F67DD">
      <w:pPr>
        <w:rPr>
          <w:lang w:val="ru-RU"/>
        </w:rPr>
      </w:pPr>
    </w:p>
    <w:p w:rsidR="008F67DD" w:rsidRDefault="008F67DD">
      <w:pPr>
        <w:rPr>
          <w:lang w:val="ru-RU"/>
        </w:rPr>
      </w:pPr>
    </w:p>
    <w:p w:rsidR="008F67DD" w:rsidRDefault="008F67DD">
      <w:pPr>
        <w:rPr>
          <w:lang w:val="ru-RU"/>
        </w:rPr>
      </w:pPr>
    </w:p>
    <w:p w:rsidR="008F67DD" w:rsidRDefault="008F67DD">
      <w:pPr>
        <w:rPr>
          <w:lang w:val="ru-RU"/>
        </w:rPr>
      </w:pPr>
    </w:p>
    <w:p w:rsidR="002F0307" w:rsidRPr="0063093B" w:rsidRDefault="002F0307" w:rsidP="002F0307">
      <w:pPr>
        <w:jc w:val="center"/>
        <w:rPr>
          <w:rFonts w:ascii="Times New Roman" w:hAnsi="Times New Roman" w:cs="Times New Roman"/>
          <w:b/>
          <w:sz w:val="24"/>
        </w:rPr>
      </w:pPr>
      <w:r w:rsidRPr="0063093B">
        <w:rPr>
          <w:rFonts w:ascii="Times New Roman" w:hAnsi="Times New Roman" w:cs="Times New Roman"/>
          <w:b/>
          <w:sz w:val="24"/>
        </w:rPr>
        <w:t>ТЕМАТИЧЕСКОЕ ПЛАНИРОВАНИЕ</w:t>
      </w:r>
    </w:p>
    <w:p w:rsidR="002F0307" w:rsidRPr="0063093B" w:rsidRDefault="002F0307" w:rsidP="002F0307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6</w:t>
      </w:r>
      <w:r w:rsidRPr="0063093B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3093B">
        <w:rPr>
          <w:rFonts w:ascii="Times New Roman" w:hAnsi="Times New Roman" w:cs="Times New Roman"/>
          <w:b/>
          <w:sz w:val="24"/>
        </w:rPr>
        <w:t>класс</w:t>
      </w:r>
      <w:proofErr w:type="spellEnd"/>
    </w:p>
    <w:tbl>
      <w:tblPr>
        <w:tblStyle w:val="afe"/>
        <w:tblW w:w="14737" w:type="dxa"/>
        <w:tblLayout w:type="fixed"/>
        <w:tblLook w:val="04A0" w:firstRow="1" w:lastRow="0" w:firstColumn="1" w:lastColumn="0" w:noHBand="0" w:noVBand="1"/>
      </w:tblPr>
      <w:tblGrid>
        <w:gridCol w:w="638"/>
        <w:gridCol w:w="2618"/>
        <w:gridCol w:w="708"/>
        <w:gridCol w:w="567"/>
        <w:gridCol w:w="851"/>
        <w:gridCol w:w="5216"/>
        <w:gridCol w:w="1701"/>
        <w:gridCol w:w="2438"/>
      </w:tblGrid>
      <w:tr w:rsidR="002F0307" w:rsidTr="00FB20A3">
        <w:tc>
          <w:tcPr>
            <w:tcW w:w="638" w:type="dxa"/>
            <w:vMerge w:val="restart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2618" w:type="dxa"/>
            <w:vMerge w:val="restart"/>
          </w:tcPr>
          <w:p w:rsidR="002F0307" w:rsidRPr="00786B6C" w:rsidRDefault="002F0307" w:rsidP="00FB20A3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126" w:type="dxa"/>
            <w:gridSpan w:val="3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06435B">
              <w:rPr>
                <w:rFonts w:ascii="Times New Roman" w:hAnsi="Times New Roman" w:cs="Times New Roman"/>
                <w:b/>
                <w:sz w:val="24"/>
              </w:rPr>
              <w:t>Количество</w:t>
            </w:r>
            <w:proofErr w:type="spellEnd"/>
            <w:r w:rsidRPr="0006435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06435B">
              <w:rPr>
                <w:rFonts w:ascii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52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0307" w:rsidRPr="0006435B" w:rsidRDefault="002F0307" w:rsidP="00FB20A3">
            <w:pPr>
              <w:autoSpaceDE w:val="0"/>
              <w:autoSpaceDN w:val="0"/>
              <w:spacing w:before="56" w:line="245" w:lineRule="auto"/>
              <w:ind w:left="72" w:righ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5C5E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proofErr w:type="spellEnd"/>
            <w:r w:rsidRPr="00C15C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15C5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15C5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0307" w:rsidRPr="00786B6C" w:rsidRDefault="002F0307" w:rsidP="00FB20A3">
            <w:pPr>
              <w:autoSpaceDE w:val="0"/>
              <w:autoSpaceDN w:val="0"/>
              <w:spacing w:before="56" w:line="245" w:lineRule="auto"/>
              <w:ind w:left="7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Модуль воспитательной программы школьный урок</w:t>
            </w:r>
          </w:p>
        </w:tc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Default="002F0307" w:rsidP="00FB20A3">
            <w:pPr>
              <w:autoSpaceDE w:val="0"/>
              <w:autoSpaceDN w:val="0"/>
              <w:spacing w:before="56" w:line="245" w:lineRule="auto"/>
              <w:ind w:left="7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0643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643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643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643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</w:p>
          <w:p w:rsidR="002F0307" w:rsidRPr="0006435B" w:rsidRDefault="002F0307" w:rsidP="00FB20A3">
            <w:pPr>
              <w:autoSpaceDE w:val="0"/>
              <w:autoSpaceDN w:val="0"/>
              <w:spacing w:before="56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43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643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643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</w:tr>
      <w:tr w:rsidR="002F0307" w:rsidTr="00FB20A3">
        <w:tc>
          <w:tcPr>
            <w:tcW w:w="638" w:type="dxa"/>
            <w:vMerge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18" w:type="dxa"/>
            <w:vMerge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</w:tcPr>
          <w:p w:rsidR="002F0307" w:rsidRPr="0006435B" w:rsidRDefault="002F0307" w:rsidP="00FB20A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06435B">
              <w:rPr>
                <w:rFonts w:ascii="Times New Roman" w:hAnsi="Times New Roman" w:cs="Times New Roman"/>
                <w:b/>
                <w:sz w:val="24"/>
              </w:rPr>
              <w:t>всего</w:t>
            </w:r>
            <w:proofErr w:type="spellEnd"/>
          </w:p>
        </w:tc>
        <w:tc>
          <w:tcPr>
            <w:tcW w:w="567" w:type="dxa"/>
          </w:tcPr>
          <w:p w:rsidR="002F0307" w:rsidRPr="0006435B" w:rsidRDefault="002F0307" w:rsidP="00FB20A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06435B">
              <w:rPr>
                <w:rFonts w:ascii="Times New Roman" w:hAnsi="Times New Roman" w:cs="Times New Roman"/>
                <w:b/>
                <w:sz w:val="24"/>
              </w:rPr>
              <w:t>К.р</w:t>
            </w:r>
            <w:proofErr w:type="spellEnd"/>
          </w:p>
        </w:tc>
        <w:tc>
          <w:tcPr>
            <w:tcW w:w="851" w:type="dxa"/>
            <w:tcBorders>
              <w:right w:val="single" w:sz="4" w:space="0" w:color="000000"/>
            </w:tcBorders>
          </w:tcPr>
          <w:p w:rsidR="002F0307" w:rsidRPr="0006435B" w:rsidRDefault="002F0307" w:rsidP="00FB20A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06435B">
              <w:rPr>
                <w:rFonts w:ascii="Times New Roman" w:hAnsi="Times New Roman" w:cs="Times New Roman"/>
                <w:b/>
                <w:sz w:val="24"/>
              </w:rPr>
              <w:t>Пр.р</w:t>
            </w:r>
            <w:proofErr w:type="spellEnd"/>
          </w:p>
        </w:tc>
        <w:tc>
          <w:tcPr>
            <w:tcW w:w="52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8" w:type="dxa"/>
            <w:vMerge/>
            <w:tcBorders>
              <w:left w:val="single" w:sz="4" w:space="0" w:color="000000"/>
            </w:tcBorders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F0307" w:rsidTr="00FB20A3">
        <w:tc>
          <w:tcPr>
            <w:tcW w:w="14737" w:type="dxa"/>
            <w:gridSpan w:val="8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C3EFD">
              <w:rPr>
                <w:rFonts w:ascii="Times New Roman" w:hAnsi="Times New Roman" w:cs="Times New Roman"/>
                <w:b/>
                <w:sz w:val="24"/>
              </w:rPr>
              <w:t>Раздел</w:t>
            </w:r>
            <w:proofErr w:type="spellEnd"/>
            <w:r w:rsidRPr="006C3EFD">
              <w:rPr>
                <w:rFonts w:ascii="Times New Roman" w:hAnsi="Times New Roman" w:cs="Times New Roman"/>
                <w:b/>
                <w:sz w:val="24"/>
              </w:rPr>
              <w:t xml:space="preserve"> 1 </w:t>
            </w:r>
            <w:proofErr w:type="spellStart"/>
            <w:r w:rsidRPr="006C3EFD">
              <w:rPr>
                <w:rFonts w:ascii="Times New Roman" w:hAnsi="Times New Roman" w:cs="Times New Roman"/>
                <w:b/>
                <w:sz w:val="24"/>
              </w:rPr>
              <w:t>Введение</w:t>
            </w:r>
            <w:proofErr w:type="spellEnd"/>
            <w:r w:rsidRPr="006C3EFD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C2983">
              <w:rPr>
                <w:rFonts w:ascii="Times New Roman" w:hAnsi="Times New Roman" w:cs="Times New Roman"/>
                <w:b/>
                <w:sz w:val="24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час</w:t>
            </w:r>
            <w:proofErr w:type="spellEnd"/>
          </w:p>
        </w:tc>
      </w:tr>
      <w:tr w:rsidR="002F0307" w:rsidTr="00FB20A3">
        <w:tc>
          <w:tcPr>
            <w:tcW w:w="6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06435B" w:rsidRDefault="002F0307" w:rsidP="00FB20A3">
            <w:pPr>
              <w:autoSpaceDE w:val="0"/>
              <w:autoSpaceDN w:val="0"/>
              <w:spacing w:before="76" w:line="230" w:lineRule="auto"/>
              <w:ind w:left="72"/>
              <w:rPr>
                <w:sz w:val="24"/>
              </w:rPr>
            </w:pPr>
            <w:r w:rsidRPr="0006435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1.1.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6C3EFD" w:rsidRDefault="002F0307" w:rsidP="00FB20A3">
            <w:pPr>
              <w:autoSpaceDE w:val="0"/>
              <w:autoSpaceDN w:val="0"/>
              <w:spacing w:before="66" w:line="230" w:lineRule="auto"/>
              <w:ind w:left="72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</w:rPr>
              <w:t>В</w:t>
            </w:r>
            <w:r w:rsidRPr="006C3E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</w:rPr>
              <w:t>ведение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AF6241" w:rsidRDefault="002F0307" w:rsidP="00FB20A3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2F0307" w:rsidRPr="00786B6C" w:rsidRDefault="002F0307" w:rsidP="00FB20A3">
            <w:pPr>
              <w:jc w:val="both"/>
              <w:rPr>
                <w:rFonts w:ascii="Times New Roman" w:hAnsi="Times New Roman" w:cs="Times New Roman"/>
                <w:sz w:val="20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0"/>
                <w:lang w:val="ru-RU"/>
              </w:rPr>
              <w:t>Обозначать на ленте времени даты ключевых событий, связанных с падением Западной Римской империи, а также хронологические рамки и основные периоды истории Средних веков;</w:t>
            </w:r>
          </w:p>
        </w:tc>
        <w:tc>
          <w:tcPr>
            <w:tcW w:w="1701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057BD">
              <w:rPr>
                <w:rFonts w:ascii="Times New Roman" w:hAnsi="Times New Roman" w:cs="Times New Roman"/>
                <w:sz w:val="24"/>
              </w:rPr>
              <w:t>День</w:t>
            </w:r>
            <w:proofErr w:type="spellEnd"/>
            <w:r w:rsidRPr="003057B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057BD">
              <w:rPr>
                <w:rFonts w:ascii="Times New Roman" w:hAnsi="Times New Roman" w:cs="Times New Roman"/>
                <w:sz w:val="24"/>
              </w:rPr>
              <w:t>Знаний</w:t>
            </w:r>
            <w:proofErr w:type="spellEnd"/>
            <w:r w:rsidRPr="003057BD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2438" w:type="dxa"/>
          </w:tcPr>
          <w:p w:rsidR="002F0307" w:rsidRDefault="000013D0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5" w:history="1">
              <w:r w:rsidR="002F0307" w:rsidRPr="00F4447D">
                <w:rPr>
                  <w:rStyle w:val="aff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6" w:history="1">
              <w:r w:rsidRPr="00F4447D">
                <w:rPr>
                  <w:rStyle w:val="aff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2F0307" w:rsidRDefault="000013D0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7" w:history="1">
              <w:r w:rsidR="002F0307" w:rsidRPr="00F72EDC">
                <w:rPr>
                  <w:rStyle w:val="aff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2F0307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2F0307" w:rsidTr="00FB20A3">
        <w:tc>
          <w:tcPr>
            <w:tcW w:w="3256" w:type="dxa"/>
            <w:gridSpan w:val="2"/>
            <w:tcBorders>
              <w:right w:val="single" w:sz="4" w:space="0" w:color="000000"/>
            </w:tcBorders>
          </w:tcPr>
          <w:p w:rsidR="002F0307" w:rsidRPr="0006435B" w:rsidRDefault="002F0307" w:rsidP="00FB20A3">
            <w:pPr>
              <w:autoSpaceDE w:val="0"/>
              <w:autoSpaceDN w:val="0"/>
              <w:spacing w:before="78" w:line="230" w:lineRule="auto"/>
              <w:ind w:left="72"/>
              <w:rPr>
                <w:b/>
                <w:sz w:val="24"/>
              </w:rPr>
            </w:pPr>
            <w:proofErr w:type="spellStart"/>
            <w:r w:rsidRPr="0006435B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Итого</w:t>
            </w:r>
            <w:proofErr w:type="spellEnd"/>
            <w:r w:rsidRPr="0006435B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 xml:space="preserve"> </w:t>
            </w:r>
            <w:proofErr w:type="spellStart"/>
            <w:r w:rsidRPr="0006435B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по</w:t>
            </w:r>
            <w:proofErr w:type="spellEnd"/>
            <w:r w:rsidRPr="0006435B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 xml:space="preserve"> </w:t>
            </w:r>
            <w:proofErr w:type="spellStart"/>
            <w:r w:rsidRPr="0006435B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разделу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06435B" w:rsidRDefault="002F0307" w:rsidP="00FB20A3">
            <w:pPr>
              <w:autoSpaceDE w:val="0"/>
              <w:autoSpaceDN w:val="0"/>
              <w:spacing w:before="78" w:line="230" w:lineRule="auto"/>
              <w:ind w:left="72"/>
              <w:rPr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1</w:t>
            </w:r>
          </w:p>
        </w:tc>
        <w:tc>
          <w:tcPr>
            <w:tcW w:w="567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2F0307" w:rsidRPr="007A7D09" w:rsidRDefault="002F0307" w:rsidP="00FB20A3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2F0307" w:rsidRPr="003057BD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8" w:type="dxa"/>
          </w:tcPr>
          <w:p w:rsidR="002F0307" w:rsidRDefault="002F0307" w:rsidP="00FB20A3">
            <w:pPr>
              <w:jc w:val="center"/>
              <w:rPr>
                <w:rStyle w:val="aff"/>
                <w:rFonts w:ascii="Times New Roman" w:hAnsi="Times New Roman" w:cs="Times New Roman"/>
                <w:sz w:val="24"/>
              </w:rPr>
            </w:pPr>
          </w:p>
        </w:tc>
      </w:tr>
      <w:tr w:rsidR="002F0307" w:rsidRPr="000013D0" w:rsidTr="00FB20A3">
        <w:tc>
          <w:tcPr>
            <w:tcW w:w="147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0307" w:rsidRPr="00786B6C" w:rsidRDefault="002F0307" w:rsidP="00FB20A3">
            <w:pPr>
              <w:jc w:val="center"/>
              <w:rPr>
                <w:rStyle w:val="aff"/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lang w:val="ru-RU"/>
              </w:rPr>
              <w:t>Раздел 2. История Средних веков – 22 часа</w:t>
            </w:r>
          </w:p>
        </w:tc>
      </w:tr>
      <w:tr w:rsidR="002F0307" w:rsidRPr="000013D0" w:rsidTr="00FB20A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06435B" w:rsidRDefault="002F0307" w:rsidP="00FB20A3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2.1</w:t>
            </w:r>
            <w:r w:rsidRPr="0006435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786B6C" w:rsidRDefault="002F0307" w:rsidP="00FB20A3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6C3EFD" w:rsidRDefault="002F0307" w:rsidP="00FB20A3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4</w:t>
            </w:r>
          </w:p>
        </w:tc>
        <w:tc>
          <w:tcPr>
            <w:tcW w:w="567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2F0307" w:rsidRPr="004E6EE3" w:rsidRDefault="002F0307" w:rsidP="00FB20A3">
            <w:pPr>
              <w:pStyle w:val="TableParagraph"/>
              <w:spacing w:before="74" w:line="266" w:lineRule="auto"/>
              <w:ind w:left="79"/>
              <w:jc w:val="both"/>
              <w:rPr>
                <w:sz w:val="18"/>
                <w:szCs w:val="18"/>
              </w:rPr>
            </w:pPr>
            <w:r w:rsidRPr="004E6EE3">
              <w:rPr>
                <w:w w:val="105"/>
                <w:sz w:val="18"/>
                <w:szCs w:val="18"/>
              </w:rPr>
              <w:t>Показывать на исторической карте маршруты перемещения варварских народов в</w:t>
            </w:r>
            <w:r w:rsidRPr="004E6EE3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Европе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в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V—VI</w:t>
            </w:r>
            <w:r w:rsidRPr="004E6EE3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вв.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и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наиболее</w:t>
            </w:r>
            <w:r w:rsidRPr="004E6EE3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значительные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варварские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королевства,</w:t>
            </w:r>
            <w:r w:rsidRPr="004E6EE3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основанные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в</w:t>
            </w:r>
            <w:r w:rsidRPr="004E6EE3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бывших владениях Западной Римской империи;</w:t>
            </w:r>
          </w:p>
          <w:p w:rsidR="002F0307" w:rsidRPr="004E6EE3" w:rsidRDefault="002F0307" w:rsidP="00FB20A3">
            <w:pPr>
              <w:pStyle w:val="TableParagraph"/>
              <w:spacing w:before="2" w:line="266" w:lineRule="auto"/>
              <w:ind w:left="79" w:right="511"/>
              <w:jc w:val="both"/>
              <w:rPr>
                <w:sz w:val="18"/>
                <w:szCs w:val="18"/>
              </w:rPr>
            </w:pPr>
            <w:r w:rsidRPr="004E6EE3">
              <w:rPr>
                <w:w w:val="105"/>
                <w:sz w:val="18"/>
                <w:szCs w:val="18"/>
              </w:rPr>
              <w:t>Характеризовать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общественное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устройство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германских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племен,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объяснять,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в</w:t>
            </w:r>
            <w:r w:rsidRPr="004E6EE3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чем</w:t>
            </w:r>
            <w:r w:rsidRPr="004E6EE3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состояли его отличия от римских порядков;</w:t>
            </w:r>
          </w:p>
          <w:p w:rsidR="002F0307" w:rsidRPr="004E6EE3" w:rsidRDefault="002F0307" w:rsidP="00FB20A3">
            <w:pPr>
              <w:pStyle w:val="TableParagraph"/>
              <w:spacing w:before="2" w:line="266" w:lineRule="auto"/>
              <w:ind w:left="79"/>
              <w:jc w:val="both"/>
              <w:rPr>
                <w:sz w:val="18"/>
                <w:szCs w:val="18"/>
              </w:rPr>
            </w:pPr>
            <w:r w:rsidRPr="004E6EE3">
              <w:rPr>
                <w:w w:val="105"/>
                <w:sz w:val="18"/>
                <w:szCs w:val="18"/>
              </w:rPr>
              <w:t>Рассказывать,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как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вождь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франков</w:t>
            </w:r>
            <w:r w:rsidRPr="004E6EE3">
              <w:rPr>
                <w:spacing w:val="-9"/>
                <w:w w:val="105"/>
                <w:sz w:val="18"/>
                <w:szCs w:val="18"/>
              </w:rPr>
              <w:t xml:space="preserve"> </w:t>
            </w:r>
            <w:proofErr w:type="spellStart"/>
            <w:r w:rsidRPr="004E6EE3">
              <w:rPr>
                <w:w w:val="105"/>
                <w:sz w:val="18"/>
                <w:szCs w:val="18"/>
              </w:rPr>
              <w:t>Хлодвиг</w:t>
            </w:r>
            <w:proofErr w:type="spellEnd"/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сумел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стать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королем,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укреплял</w:t>
            </w:r>
            <w:r w:rsidRPr="004E6EE3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свою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власть.</w:t>
            </w:r>
            <w:r w:rsidRPr="004E6EE3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 xml:space="preserve">Раскрывать значение принятия </w:t>
            </w:r>
            <w:proofErr w:type="spellStart"/>
            <w:r w:rsidRPr="004E6EE3">
              <w:rPr>
                <w:w w:val="105"/>
                <w:sz w:val="18"/>
                <w:szCs w:val="18"/>
              </w:rPr>
              <w:t>Хлодвигом</w:t>
            </w:r>
            <w:proofErr w:type="spellEnd"/>
            <w:r w:rsidRPr="004E6EE3">
              <w:rPr>
                <w:w w:val="105"/>
                <w:sz w:val="18"/>
                <w:szCs w:val="18"/>
              </w:rPr>
              <w:t xml:space="preserve"> христианства;</w:t>
            </w:r>
          </w:p>
          <w:p w:rsidR="002F0307" w:rsidRPr="004E6EE3" w:rsidRDefault="002F0307" w:rsidP="00FB20A3">
            <w:pPr>
              <w:pStyle w:val="TableParagraph"/>
              <w:spacing w:before="1" w:line="266" w:lineRule="auto"/>
              <w:ind w:left="79" w:right="216"/>
              <w:jc w:val="both"/>
              <w:rPr>
                <w:sz w:val="18"/>
                <w:szCs w:val="18"/>
              </w:rPr>
            </w:pPr>
            <w:r w:rsidRPr="004E6EE3">
              <w:rPr>
                <w:w w:val="105"/>
                <w:sz w:val="18"/>
                <w:szCs w:val="18"/>
              </w:rPr>
              <w:lastRenderedPageBreak/>
              <w:t>Объяснять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значение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понятий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и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терминов: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Салическая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правда,</w:t>
            </w:r>
            <w:r w:rsidRPr="004E6EE3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майордом,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бенефиций;</w:t>
            </w:r>
            <w:r w:rsidRPr="004E6EE3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Рассказывать об обстоятельствах перехода королевской власти к династии</w:t>
            </w:r>
            <w:r w:rsidRPr="004E6EE3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spacing w:val="-2"/>
                <w:w w:val="105"/>
                <w:sz w:val="18"/>
                <w:szCs w:val="18"/>
              </w:rPr>
              <w:t>Каролингов;</w:t>
            </w:r>
          </w:p>
          <w:p w:rsidR="002F0307" w:rsidRPr="004E6EE3" w:rsidRDefault="002F0307" w:rsidP="00FB20A3">
            <w:pPr>
              <w:pStyle w:val="TableParagraph"/>
              <w:spacing w:before="2" w:line="266" w:lineRule="auto"/>
              <w:ind w:left="79"/>
              <w:jc w:val="both"/>
              <w:rPr>
                <w:sz w:val="18"/>
                <w:szCs w:val="18"/>
              </w:rPr>
            </w:pPr>
            <w:r w:rsidRPr="004E6EE3">
              <w:rPr>
                <w:w w:val="105"/>
                <w:sz w:val="18"/>
                <w:szCs w:val="18"/>
              </w:rPr>
              <w:t>Рассказывать, используя историческую карту, о завоеваниях Карла Великого;</w:t>
            </w:r>
            <w:r w:rsidRPr="004E6EE3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Представлять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характеристику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Карла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Великого,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давать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оценку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его</w:t>
            </w:r>
            <w:r w:rsidRPr="004E6EE3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деятельности;</w:t>
            </w:r>
            <w:r w:rsidRPr="004E6EE3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Объяснять смысл понятия «Каролингское возрождение»;</w:t>
            </w:r>
          </w:p>
          <w:p w:rsidR="002F0307" w:rsidRDefault="002F0307" w:rsidP="00FB20A3">
            <w:pPr>
              <w:pStyle w:val="TableParagraph"/>
              <w:spacing w:before="2" w:line="266" w:lineRule="auto"/>
              <w:ind w:left="79"/>
              <w:jc w:val="both"/>
              <w:rPr>
                <w:sz w:val="15"/>
              </w:rPr>
            </w:pPr>
            <w:r w:rsidRPr="004E6EE3">
              <w:rPr>
                <w:w w:val="105"/>
                <w:sz w:val="18"/>
                <w:szCs w:val="18"/>
              </w:rPr>
              <w:t>Характеризовать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обстоятельства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и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причины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распада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державы</w:t>
            </w:r>
            <w:r w:rsidRPr="004E6EE3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Карла</w:t>
            </w:r>
            <w:r w:rsidRPr="004E6EE3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>Великого,</w:t>
            </w:r>
            <w:r w:rsidRPr="004E6EE3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4E6EE3">
              <w:rPr>
                <w:w w:val="105"/>
                <w:sz w:val="18"/>
                <w:szCs w:val="18"/>
              </w:rPr>
              <w:t xml:space="preserve">показывать на исторической карте владения, на которые она распалась; </w:t>
            </w:r>
            <w:r w:rsidRPr="004E6EE3">
              <w:rPr>
                <w:rFonts w:ascii="SchoolBookSanPin" w:hAnsi="SchoolBookSanPin"/>
                <w:sz w:val="18"/>
                <w:szCs w:val="18"/>
              </w:rPr>
              <w:t>Рассказывать о создании государств на территории бывшей империи Карла Великого — во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 Франции, германских и итальян</w:t>
            </w:r>
            <w:r w:rsidRPr="004E6EE3">
              <w:rPr>
                <w:rFonts w:ascii="SchoolBookSanPin" w:hAnsi="SchoolBookSanPin"/>
                <w:sz w:val="18"/>
                <w:szCs w:val="18"/>
              </w:rPr>
              <w:t xml:space="preserve">ских землях </w:t>
            </w:r>
            <w:r w:rsidRPr="004E6EE3">
              <w:rPr>
                <w:rFonts w:ascii="SchoolBookSanPin" w:hAnsi="SchoolBookSanPin"/>
                <w:sz w:val="18"/>
                <w:szCs w:val="18"/>
              </w:rPr>
              <w:br/>
              <w:t>Обозначать на ленте времени последовательность завоеваний</w:t>
            </w:r>
            <w:r w:rsidRPr="004E6EE3">
              <w:rPr>
                <w:rFonts w:ascii="SchoolBookSanPin" w:hAnsi="SchoolBookSanPin"/>
                <w:sz w:val="18"/>
                <w:szCs w:val="18"/>
              </w:rPr>
              <w:br/>
              <w:t>Британских островов англами и саксами, норманнами в раннее</w:t>
            </w:r>
            <w:r w:rsidRPr="004E6EE3">
              <w:rPr>
                <w:rFonts w:ascii="SchoolBookSanPin" w:hAnsi="SchoolBookSanPin"/>
                <w:sz w:val="18"/>
                <w:szCs w:val="18"/>
              </w:rPr>
              <w:br/>
              <w:t>Средневековье Расска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зывать о нормандском завоевании Англии </w:t>
            </w:r>
            <w:r w:rsidRPr="004E6EE3">
              <w:rPr>
                <w:rFonts w:ascii="SchoolBookSanPin" w:hAnsi="SchoolBookSanPin"/>
                <w:sz w:val="18"/>
                <w:szCs w:val="18"/>
              </w:rPr>
              <w:t>в XI в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  </w:t>
            </w:r>
            <w:r w:rsidRPr="004E6EE3">
              <w:rPr>
                <w:rFonts w:ascii="SchoolBookSanPin" w:hAnsi="SchoolBookSanPin"/>
                <w:sz w:val="18"/>
                <w:szCs w:val="18"/>
              </w:rPr>
              <w:t>Характеризовать обществен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ный строй норманнов, показывать </w:t>
            </w:r>
            <w:r w:rsidRPr="004E6EE3">
              <w:rPr>
                <w:rFonts w:ascii="SchoolBookSanPin" w:hAnsi="SchoolBookSanPin"/>
                <w:sz w:val="18"/>
                <w:szCs w:val="18"/>
              </w:rPr>
              <w:t>на историче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ской карте маршруты их походов  </w:t>
            </w:r>
            <w:r w:rsidRPr="004E6EE3">
              <w:rPr>
                <w:rFonts w:ascii="SchoolBookSanPin" w:hAnsi="SchoolBookSanPin"/>
                <w:sz w:val="18"/>
                <w:szCs w:val="18"/>
              </w:rPr>
              <w:t>Показывать на исторической карте государства, возникшие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 xml:space="preserve">в раннее Средневековье в Восточной Европе (государства славянских народов, венгров). Объяснять значение принятия христианства восточноевропейскими народами Рассказывать о просветительской миссии </w:t>
            </w:r>
            <w:proofErr w:type="spellStart"/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Кириллаи</w:t>
            </w:r>
            <w:proofErr w:type="spellEnd"/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 </w:t>
            </w:r>
            <w:proofErr w:type="spellStart"/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Мефодия</w:t>
            </w:r>
            <w:proofErr w:type="spellEnd"/>
            <w:r>
              <w:rPr>
                <w:rFonts w:ascii="SchoolBookSanPin" w:hAnsi="SchoolBookSanPin"/>
                <w:color w:val="231F20"/>
                <w:sz w:val="18"/>
                <w:szCs w:val="18"/>
              </w:rPr>
              <w:t xml:space="preserve">  Раскрывать значение понятий и терминов: норманн, конунг, эрл, </w:t>
            </w:r>
            <w:proofErr w:type="spellStart"/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драккар</w:t>
            </w:r>
            <w:proofErr w:type="spellEnd"/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, путь «из варяг в греки», миссионер, латиница, кириллица  Объяснять, из-за чего возникали конфликты между императорами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br/>
              <w:t xml:space="preserve">Священной Римской империи и римскими папами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br/>
            </w:r>
            <w:r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</w:rPr>
              <w:t xml:space="preserve">Извлекать и анализировать информацию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из исторических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br/>
              <w:t>источников (фрагментов Салической правды, документов,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br/>
              <w:t>хроник)</w:t>
            </w:r>
          </w:p>
        </w:tc>
        <w:tc>
          <w:tcPr>
            <w:tcW w:w="1701" w:type="dxa"/>
          </w:tcPr>
          <w:p w:rsidR="002F0307" w:rsidRPr="004E6EE3" w:rsidRDefault="002F0307" w:rsidP="00FB20A3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6EE3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Тематический урок цифры. </w:t>
            </w:r>
          </w:p>
        </w:tc>
        <w:tc>
          <w:tcPr>
            <w:tcW w:w="2438" w:type="dxa"/>
          </w:tcPr>
          <w:p w:rsidR="002F0307" w:rsidRPr="004E6EE3" w:rsidRDefault="000013D0" w:rsidP="00FB20A3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hyperlink r:id="rId8" w:history="1">
              <w:r w:rsidR="002F0307" w:rsidRPr="00F4447D">
                <w:rPr>
                  <w:rStyle w:val="aff"/>
                  <w:rFonts w:ascii="Times New Roman" w:hAnsi="Times New Roman" w:cs="Times New Roman"/>
                  <w:sz w:val="24"/>
                </w:rPr>
                <w:t>https</w:t>
              </w:r>
              <w:r w:rsidR="002F0307" w:rsidRPr="004E6EE3">
                <w:rPr>
                  <w:rStyle w:val="aff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proofErr w:type="spellStart"/>
              <w:r w:rsidR="002F0307" w:rsidRPr="00F4447D">
                <w:rPr>
                  <w:rStyle w:val="aff"/>
                  <w:rFonts w:ascii="Times New Roman" w:hAnsi="Times New Roman" w:cs="Times New Roman"/>
                  <w:sz w:val="24"/>
                </w:rPr>
                <w:t>sdo</w:t>
              </w:r>
              <w:proofErr w:type="spellEnd"/>
              <w:r w:rsidR="002F0307" w:rsidRPr="004E6EE3">
                <w:rPr>
                  <w:rStyle w:val="aff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2F0307" w:rsidRPr="00F4447D">
                <w:rPr>
                  <w:rStyle w:val="aff"/>
                  <w:rFonts w:ascii="Times New Roman" w:hAnsi="Times New Roman" w:cs="Times New Roman"/>
                  <w:sz w:val="24"/>
                </w:rPr>
                <w:t>edu</w:t>
              </w:r>
              <w:proofErr w:type="spellEnd"/>
              <w:r w:rsidR="002F0307" w:rsidRPr="004E6EE3">
                <w:rPr>
                  <w:rStyle w:val="aff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r w:rsidR="002F0307" w:rsidRPr="00F4447D">
                <w:rPr>
                  <w:rStyle w:val="aff"/>
                  <w:rFonts w:ascii="Times New Roman" w:hAnsi="Times New Roman" w:cs="Times New Roman"/>
                  <w:sz w:val="24"/>
                </w:rPr>
                <w:t>orb</w:t>
              </w:r>
              <w:r w:rsidR="002F0307" w:rsidRPr="004E6EE3">
                <w:rPr>
                  <w:rStyle w:val="aff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2F0307" w:rsidRPr="00F4447D">
                <w:rPr>
                  <w:rStyle w:val="aff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2F0307" w:rsidRPr="004E6EE3">
                <w:rPr>
                  <w:rStyle w:val="aff"/>
                  <w:rFonts w:ascii="Times New Roman" w:hAnsi="Times New Roman" w:cs="Times New Roman"/>
                  <w:sz w:val="24"/>
                  <w:lang w:val="ru-RU"/>
                </w:rPr>
                <w:t>/</w:t>
              </w:r>
              <w:r w:rsidR="002F0307" w:rsidRPr="00F4447D">
                <w:rPr>
                  <w:rStyle w:val="aff"/>
                  <w:rFonts w:ascii="Times New Roman" w:hAnsi="Times New Roman" w:cs="Times New Roman"/>
                  <w:sz w:val="24"/>
                </w:rPr>
                <w:t>theme</w:t>
              </w:r>
              <w:r w:rsidR="002F0307" w:rsidRPr="004E6EE3">
                <w:rPr>
                  <w:rStyle w:val="aff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2F0307" w:rsidRPr="00F4447D">
                <w:rPr>
                  <w:rStyle w:val="aff"/>
                  <w:rFonts w:ascii="Times New Roman" w:hAnsi="Times New Roman" w:cs="Times New Roman"/>
                  <w:sz w:val="24"/>
                </w:rPr>
                <w:t>php</w:t>
              </w:r>
              <w:proofErr w:type="spellEnd"/>
              <w:r w:rsidR="002F0307" w:rsidRPr="004E6EE3">
                <w:rPr>
                  <w:rStyle w:val="aff"/>
                  <w:rFonts w:ascii="Times New Roman" w:hAnsi="Times New Roman" w:cs="Times New Roman"/>
                  <w:sz w:val="24"/>
                  <w:lang w:val="ru-RU"/>
                </w:rPr>
                <w:t>?</w:t>
              </w:r>
              <w:r w:rsidR="002F0307" w:rsidRPr="00F4447D">
                <w:rPr>
                  <w:rStyle w:val="aff"/>
                  <w:rFonts w:ascii="Times New Roman" w:hAnsi="Times New Roman" w:cs="Times New Roman"/>
                  <w:sz w:val="24"/>
                </w:rPr>
                <w:t>id</w:t>
              </w:r>
              <w:r w:rsidR="002F0307" w:rsidRPr="004E6EE3">
                <w:rPr>
                  <w:rStyle w:val="aff"/>
                  <w:rFonts w:ascii="Times New Roman" w:hAnsi="Times New Roman" w:cs="Times New Roman"/>
                  <w:sz w:val="24"/>
                  <w:lang w:val="ru-RU"/>
                </w:rPr>
                <w:t>=221</w:t>
              </w:r>
            </w:hyperlink>
          </w:p>
          <w:p w:rsidR="002F0307" w:rsidRPr="005C594D" w:rsidRDefault="002F0307" w:rsidP="00FB20A3">
            <w:pPr>
              <w:jc w:val="center"/>
              <w:rPr>
                <w:rStyle w:val="aff"/>
                <w:rFonts w:ascii="Times New Roman" w:hAnsi="Times New Roman" w:cs="Times New Roman"/>
                <w:sz w:val="24"/>
                <w:lang w:val="ru-RU"/>
              </w:rPr>
            </w:pPr>
            <w:r w:rsidRPr="004E6EE3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0013D0">
              <w:fldChar w:fldCharType="begin"/>
            </w:r>
            <w:r w:rsidR="000013D0" w:rsidRPr="000013D0">
              <w:rPr>
                <w:lang w:val="ru-RU"/>
              </w:rPr>
              <w:instrText xml:space="preserve"> </w:instrText>
            </w:r>
            <w:r w:rsidR="000013D0">
              <w:instrText>HYPERLINK</w:instrText>
            </w:r>
            <w:r w:rsidR="000013D0" w:rsidRPr="000013D0">
              <w:rPr>
                <w:lang w:val="ru-RU"/>
              </w:rPr>
              <w:instrText xml:space="preserve"> "</w:instrText>
            </w:r>
            <w:r w:rsidR="000013D0">
              <w:instrText>https</w:instrText>
            </w:r>
            <w:r w:rsidR="000013D0" w:rsidRPr="000013D0">
              <w:rPr>
                <w:lang w:val="ru-RU"/>
              </w:rPr>
              <w:instrText>://</w:instrText>
            </w:r>
            <w:r w:rsidR="000013D0">
              <w:instrText>resh</w:instrText>
            </w:r>
            <w:r w:rsidR="000013D0" w:rsidRPr="000013D0">
              <w:rPr>
                <w:lang w:val="ru-RU"/>
              </w:rPr>
              <w:instrText>.</w:instrText>
            </w:r>
            <w:r w:rsidR="000013D0">
              <w:instrText>edu</w:instrText>
            </w:r>
            <w:r w:rsidR="000013D0" w:rsidRPr="000013D0">
              <w:rPr>
                <w:lang w:val="ru-RU"/>
              </w:rPr>
              <w:instrText>.</w:instrText>
            </w:r>
            <w:r w:rsidR="000013D0">
              <w:instrText>ru</w:instrText>
            </w:r>
            <w:r w:rsidR="000013D0" w:rsidRPr="000013D0">
              <w:rPr>
                <w:lang w:val="ru-RU"/>
              </w:rPr>
              <w:instrText>/</w:instrText>
            </w:r>
            <w:r w:rsidR="000013D0">
              <w:instrText>subject</w:instrText>
            </w:r>
            <w:r w:rsidR="000013D0" w:rsidRPr="000013D0">
              <w:rPr>
                <w:lang w:val="ru-RU"/>
              </w:rPr>
              <w:instrText xml:space="preserve">/24/" </w:instrText>
            </w:r>
            <w:r w:rsidR="000013D0">
              <w:fldChar w:fldCharType="separate"/>
            </w:r>
            <w:r w:rsidRPr="00F4447D">
              <w:rPr>
                <w:rStyle w:val="aff"/>
                <w:rFonts w:ascii="Times New Roman" w:hAnsi="Times New Roman" w:cs="Times New Roman"/>
                <w:sz w:val="24"/>
              </w:rPr>
              <w:t>https</w:t>
            </w:r>
            <w:r w:rsidRPr="005C594D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://</w:t>
            </w:r>
            <w:proofErr w:type="spellStart"/>
            <w:r w:rsidRPr="00F4447D">
              <w:rPr>
                <w:rStyle w:val="aff"/>
                <w:rFonts w:ascii="Times New Roman" w:hAnsi="Times New Roman" w:cs="Times New Roman"/>
                <w:sz w:val="24"/>
              </w:rPr>
              <w:t>resh</w:t>
            </w:r>
            <w:proofErr w:type="spellEnd"/>
            <w:r w:rsidRPr="005C594D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Pr="00F4447D">
              <w:rPr>
                <w:rStyle w:val="aff"/>
                <w:rFonts w:ascii="Times New Roman" w:hAnsi="Times New Roman" w:cs="Times New Roman"/>
                <w:sz w:val="24"/>
              </w:rPr>
              <w:t>edu</w:t>
            </w:r>
            <w:proofErr w:type="spellEnd"/>
            <w:r w:rsidRPr="005C594D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Pr="00F4447D">
              <w:rPr>
                <w:rStyle w:val="aff"/>
                <w:rFonts w:ascii="Times New Roman" w:hAnsi="Times New Roman" w:cs="Times New Roman"/>
                <w:sz w:val="24"/>
              </w:rPr>
              <w:t>ru</w:t>
            </w:r>
            <w:proofErr w:type="spellEnd"/>
            <w:r w:rsidRPr="005C594D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/</w:t>
            </w:r>
            <w:r w:rsidRPr="00F4447D">
              <w:rPr>
                <w:rStyle w:val="aff"/>
                <w:rFonts w:ascii="Times New Roman" w:hAnsi="Times New Roman" w:cs="Times New Roman"/>
                <w:sz w:val="24"/>
              </w:rPr>
              <w:t>subject</w:t>
            </w:r>
            <w:r w:rsidRPr="005C594D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/24/</w:t>
            </w:r>
            <w:r w:rsidR="000013D0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fldChar w:fldCharType="end"/>
            </w:r>
          </w:p>
          <w:p w:rsidR="002F0307" w:rsidRPr="005C594D" w:rsidRDefault="000013D0" w:rsidP="00FB20A3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lastRenderedPageBreak/>
              <w:fldChar w:fldCharType="begin"/>
            </w:r>
            <w:r w:rsidRPr="000013D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013D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0013D0">
              <w:rPr>
                <w:lang w:val="ru-RU"/>
              </w:rPr>
              <w:instrText>://</w:instrText>
            </w:r>
            <w:r>
              <w:instrText>school</w:instrText>
            </w:r>
            <w:r w:rsidRPr="000013D0">
              <w:rPr>
                <w:lang w:val="ru-RU"/>
              </w:rPr>
              <w:instrText>-</w:instrText>
            </w:r>
            <w:r>
              <w:instrText>collection</w:instrText>
            </w:r>
            <w:r w:rsidRPr="000013D0">
              <w:rPr>
                <w:lang w:val="ru-RU"/>
              </w:rPr>
              <w:instrText>.</w:instrText>
            </w:r>
            <w:r>
              <w:instrText>edu</w:instrText>
            </w:r>
            <w:r w:rsidRPr="000013D0">
              <w:rPr>
                <w:lang w:val="ru-RU"/>
              </w:rPr>
              <w:instrText>.</w:instrText>
            </w:r>
            <w:r>
              <w:instrText>ru</w:instrText>
            </w:r>
            <w:r w:rsidRPr="000013D0">
              <w:rPr>
                <w:lang w:val="ru-RU"/>
              </w:rPr>
              <w:instrText>/</w:instrText>
            </w:r>
            <w:r>
              <w:instrText>catalog</w:instrText>
            </w:r>
            <w:r w:rsidRPr="000013D0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2F0307" w:rsidRPr="00F72EDC">
              <w:rPr>
                <w:rStyle w:val="aff"/>
                <w:rFonts w:ascii="Times New Roman" w:hAnsi="Times New Roman" w:cs="Times New Roman"/>
                <w:sz w:val="24"/>
              </w:rPr>
              <w:t>http</w:t>
            </w:r>
            <w:r w:rsidR="002F0307" w:rsidRPr="005C594D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://</w:t>
            </w:r>
            <w:r w:rsidR="002F0307" w:rsidRPr="00F72EDC">
              <w:rPr>
                <w:rStyle w:val="aff"/>
                <w:rFonts w:ascii="Times New Roman" w:hAnsi="Times New Roman" w:cs="Times New Roman"/>
                <w:sz w:val="24"/>
              </w:rPr>
              <w:t>school</w:t>
            </w:r>
            <w:r w:rsidR="002F0307" w:rsidRPr="005C594D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-</w:t>
            </w:r>
            <w:r w:rsidR="002F0307" w:rsidRPr="00F72EDC">
              <w:rPr>
                <w:rStyle w:val="aff"/>
                <w:rFonts w:ascii="Times New Roman" w:hAnsi="Times New Roman" w:cs="Times New Roman"/>
                <w:sz w:val="24"/>
              </w:rPr>
              <w:t>collection</w:t>
            </w:r>
            <w:r w:rsidR="002F0307" w:rsidRPr="005C594D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="002F0307" w:rsidRPr="00F72EDC">
              <w:rPr>
                <w:rStyle w:val="aff"/>
                <w:rFonts w:ascii="Times New Roman" w:hAnsi="Times New Roman" w:cs="Times New Roman"/>
                <w:sz w:val="24"/>
              </w:rPr>
              <w:t>edu</w:t>
            </w:r>
            <w:proofErr w:type="spellEnd"/>
            <w:r w:rsidR="002F0307" w:rsidRPr="005C594D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="002F0307" w:rsidRPr="00F72EDC">
              <w:rPr>
                <w:rStyle w:val="aff"/>
                <w:rFonts w:ascii="Times New Roman" w:hAnsi="Times New Roman" w:cs="Times New Roman"/>
                <w:sz w:val="24"/>
              </w:rPr>
              <w:t>ru</w:t>
            </w:r>
            <w:proofErr w:type="spellEnd"/>
            <w:r w:rsidR="002F0307" w:rsidRPr="005C594D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/</w:t>
            </w:r>
            <w:r w:rsidR="002F0307" w:rsidRPr="00F72EDC">
              <w:rPr>
                <w:rStyle w:val="aff"/>
                <w:rFonts w:ascii="Times New Roman" w:hAnsi="Times New Roman" w:cs="Times New Roman"/>
                <w:sz w:val="24"/>
              </w:rPr>
              <w:t>catalog</w:t>
            </w:r>
            <w:r w:rsidR="002F0307" w:rsidRPr="005C594D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/</w:t>
            </w:r>
            <w:r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fldChar w:fldCharType="end"/>
            </w:r>
            <w:r w:rsidR="002F0307" w:rsidRPr="005C594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</w:tc>
      </w:tr>
      <w:tr w:rsidR="002F0307" w:rsidTr="00FB20A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06435B" w:rsidRDefault="002F0307" w:rsidP="00FB20A3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lastRenderedPageBreak/>
              <w:t>2.2</w:t>
            </w:r>
            <w:r w:rsidRPr="0006435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786B6C" w:rsidRDefault="002F0307" w:rsidP="00FB20A3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Византийская империя в </w:t>
            </w:r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VI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—</w:t>
            </w:r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6C3EFD" w:rsidRDefault="002F0307" w:rsidP="00FB20A3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</w:t>
            </w:r>
          </w:p>
        </w:tc>
        <w:tc>
          <w:tcPr>
            <w:tcW w:w="567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2F0307" w:rsidRPr="004E6EE3" w:rsidRDefault="002F0307" w:rsidP="00FB20A3">
            <w:pPr>
              <w:pStyle w:val="TableParagraph"/>
              <w:spacing w:before="74"/>
              <w:ind w:left="79"/>
              <w:jc w:val="both"/>
              <w:rPr>
                <w:sz w:val="18"/>
              </w:rPr>
            </w:pPr>
            <w:r w:rsidRPr="004E6EE3">
              <w:rPr>
                <w:spacing w:val="-2"/>
                <w:w w:val="105"/>
                <w:sz w:val="18"/>
              </w:rPr>
              <w:t>Рассказывать</w:t>
            </w:r>
            <w:r w:rsidRPr="004E6EE3">
              <w:rPr>
                <w:spacing w:val="2"/>
                <w:w w:val="105"/>
                <w:sz w:val="18"/>
              </w:rPr>
              <w:t xml:space="preserve"> </w:t>
            </w:r>
            <w:r w:rsidRPr="004E6EE3">
              <w:rPr>
                <w:spacing w:val="-2"/>
                <w:w w:val="105"/>
                <w:sz w:val="18"/>
              </w:rPr>
              <w:t>о</w:t>
            </w:r>
            <w:r w:rsidRPr="004E6EE3">
              <w:rPr>
                <w:spacing w:val="3"/>
                <w:w w:val="105"/>
                <w:sz w:val="18"/>
              </w:rPr>
              <w:t xml:space="preserve"> </w:t>
            </w:r>
            <w:r w:rsidRPr="004E6EE3">
              <w:rPr>
                <w:spacing w:val="-2"/>
                <w:w w:val="105"/>
                <w:sz w:val="18"/>
              </w:rPr>
              <w:t>власти</w:t>
            </w:r>
            <w:r w:rsidRPr="004E6EE3">
              <w:rPr>
                <w:spacing w:val="2"/>
                <w:w w:val="105"/>
                <w:sz w:val="18"/>
              </w:rPr>
              <w:t xml:space="preserve"> </w:t>
            </w:r>
            <w:r w:rsidRPr="004E6EE3">
              <w:rPr>
                <w:spacing w:val="-2"/>
                <w:w w:val="105"/>
                <w:sz w:val="18"/>
              </w:rPr>
              <w:t>византийских</w:t>
            </w:r>
            <w:r w:rsidRPr="004E6EE3">
              <w:rPr>
                <w:spacing w:val="3"/>
                <w:w w:val="105"/>
                <w:sz w:val="18"/>
              </w:rPr>
              <w:t xml:space="preserve"> </w:t>
            </w:r>
            <w:r w:rsidRPr="004E6EE3">
              <w:rPr>
                <w:spacing w:val="-2"/>
                <w:w w:val="105"/>
                <w:sz w:val="18"/>
              </w:rPr>
              <w:t>императоров;</w:t>
            </w:r>
          </w:p>
          <w:p w:rsidR="002F0307" w:rsidRPr="00950A78" w:rsidRDefault="002F0307" w:rsidP="00FB20A3">
            <w:pPr>
              <w:pStyle w:val="TableParagraph"/>
              <w:spacing w:before="20" w:line="266" w:lineRule="auto"/>
              <w:ind w:left="79" w:right="-108"/>
              <w:jc w:val="both"/>
              <w:rPr>
                <w:sz w:val="18"/>
              </w:rPr>
            </w:pPr>
            <w:r w:rsidRPr="004E6EE3">
              <w:rPr>
                <w:w w:val="105"/>
                <w:sz w:val="18"/>
              </w:rPr>
              <w:t>Представлять</w:t>
            </w:r>
            <w:r w:rsidRPr="004E6EE3">
              <w:rPr>
                <w:spacing w:val="-10"/>
                <w:w w:val="105"/>
                <w:sz w:val="18"/>
              </w:rPr>
              <w:t xml:space="preserve"> </w:t>
            </w:r>
            <w:r w:rsidRPr="004E6EE3">
              <w:rPr>
                <w:w w:val="105"/>
                <w:sz w:val="18"/>
              </w:rPr>
              <w:t>характеристику</w:t>
            </w:r>
            <w:r w:rsidRPr="004E6EE3">
              <w:rPr>
                <w:spacing w:val="-10"/>
                <w:w w:val="105"/>
                <w:sz w:val="18"/>
              </w:rPr>
              <w:t xml:space="preserve"> </w:t>
            </w:r>
            <w:r w:rsidRPr="004E6EE3">
              <w:rPr>
                <w:w w:val="105"/>
                <w:sz w:val="18"/>
              </w:rPr>
              <w:t>личности</w:t>
            </w:r>
            <w:r w:rsidRPr="004E6EE3">
              <w:rPr>
                <w:spacing w:val="-10"/>
                <w:w w:val="105"/>
                <w:sz w:val="18"/>
              </w:rPr>
              <w:t xml:space="preserve"> </w:t>
            </w:r>
            <w:r w:rsidRPr="004E6EE3">
              <w:rPr>
                <w:w w:val="105"/>
                <w:sz w:val="18"/>
              </w:rPr>
              <w:t>и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 w:rsidRPr="004E6EE3">
              <w:rPr>
                <w:w w:val="105"/>
                <w:sz w:val="18"/>
              </w:rPr>
              <w:t>деятельности</w:t>
            </w:r>
            <w:r w:rsidRPr="004E6EE3">
              <w:rPr>
                <w:spacing w:val="-10"/>
                <w:w w:val="105"/>
                <w:sz w:val="18"/>
              </w:rPr>
              <w:t xml:space="preserve"> </w:t>
            </w:r>
            <w:r w:rsidRPr="004E6EE3">
              <w:rPr>
                <w:w w:val="105"/>
                <w:sz w:val="18"/>
              </w:rPr>
              <w:t>императора</w:t>
            </w:r>
            <w:r w:rsidRPr="004E6EE3">
              <w:rPr>
                <w:spacing w:val="-10"/>
                <w:w w:val="105"/>
                <w:sz w:val="18"/>
              </w:rPr>
              <w:t xml:space="preserve"> </w:t>
            </w:r>
            <w:r w:rsidRPr="004E6EE3">
              <w:rPr>
                <w:w w:val="105"/>
                <w:sz w:val="18"/>
              </w:rPr>
              <w:t>Юстиниана</w:t>
            </w:r>
            <w:r w:rsidRPr="004E6EE3">
              <w:rPr>
                <w:spacing w:val="-9"/>
                <w:w w:val="105"/>
                <w:sz w:val="18"/>
              </w:rPr>
              <w:t xml:space="preserve"> </w:t>
            </w:r>
            <w:r w:rsidRPr="004E6EE3">
              <w:rPr>
                <w:w w:val="105"/>
                <w:sz w:val="18"/>
              </w:rPr>
              <w:t>I</w:t>
            </w:r>
            <w:r w:rsidRPr="004E6EE3">
              <w:rPr>
                <w:spacing w:val="40"/>
                <w:w w:val="105"/>
                <w:sz w:val="18"/>
              </w:rPr>
              <w:t xml:space="preserve"> </w:t>
            </w:r>
            <w:r w:rsidRPr="004E6EE3">
              <w:rPr>
                <w:w w:val="105"/>
                <w:sz w:val="18"/>
              </w:rPr>
              <w:t xml:space="preserve">(завоевания, законодательство, </w:t>
            </w:r>
            <w:r w:rsidRPr="00950A78">
              <w:rPr>
                <w:w w:val="105"/>
                <w:sz w:val="18"/>
              </w:rPr>
              <w:t>строительство);</w:t>
            </w:r>
            <w:r w:rsidRPr="00950A78">
              <w:rPr>
                <w:sz w:val="18"/>
              </w:rPr>
              <w:t xml:space="preserve"> </w:t>
            </w:r>
            <w:r w:rsidRPr="00950A78">
              <w:rPr>
                <w:w w:val="105"/>
                <w:sz w:val="18"/>
              </w:rPr>
              <w:t>Объяснить</w:t>
            </w:r>
            <w:r w:rsidRPr="00950A78">
              <w:rPr>
                <w:spacing w:val="-10"/>
                <w:w w:val="105"/>
                <w:sz w:val="18"/>
              </w:rPr>
              <w:t xml:space="preserve"> </w:t>
            </w:r>
            <w:r w:rsidRPr="00950A78">
              <w:rPr>
                <w:w w:val="105"/>
                <w:sz w:val="18"/>
              </w:rPr>
              <w:t>значение</w:t>
            </w:r>
            <w:r w:rsidRPr="00950A78">
              <w:rPr>
                <w:spacing w:val="-10"/>
                <w:w w:val="105"/>
                <w:sz w:val="18"/>
              </w:rPr>
              <w:t xml:space="preserve"> </w:t>
            </w:r>
            <w:r w:rsidRPr="00950A78">
              <w:rPr>
                <w:w w:val="105"/>
                <w:sz w:val="18"/>
              </w:rPr>
              <w:t>понятий</w:t>
            </w:r>
            <w:r w:rsidRPr="00950A78">
              <w:rPr>
                <w:spacing w:val="-10"/>
                <w:w w:val="105"/>
                <w:sz w:val="18"/>
              </w:rPr>
              <w:t xml:space="preserve"> </w:t>
            </w:r>
            <w:r w:rsidRPr="00950A78">
              <w:rPr>
                <w:w w:val="105"/>
                <w:sz w:val="18"/>
              </w:rPr>
              <w:t>и</w:t>
            </w:r>
            <w:r w:rsidRPr="00950A78">
              <w:rPr>
                <w:spacing w:val="-10"/>
                <w:w w:val="105"/>
                <w:sz w:val="18"/>
              </w:rPr>
              <w:t xml:space="preserve"> </w:t>
            </w:r>
            <w:r w:rsidRPr="00950A78">
              <w:rPr>
                <w:w w:val="105"/>
                <w:sz w:val="18"/>
              </w:rPr>
              <w:t>терминов:</w:t>
            </w:r>
            <w:r w:rsidRPr="00950A78">
              <w:rPr>
                <w:spacing w:val="-10"/>
                <w:w w:val="105"/>
                <w:sz w:val="18"/>
              </w:rPr>
              <w:t xml:space="preserve"> </w:t>
            </w:r>
            <w:proofErr w:type="spellStart"/>
            <w:r w:rsidRPr="00950A78">
              <w:rPr>
                <w:w w:val="105"/>
                <w:sz w:val="18"/>
              </w:rPr>
              <w:t>ромеи</w:t>
            </w:r>
            <w:proofErr w:type="spellEnd"/>
            <w:r w:rsidRPr="00950A78">
              <w:rPr>
                <w:w w:val="105"/>
                <w:sz w:val="18"/>
              </w:rPr>
              <w:t>,</w:t>
            </w:r>
            <w:r w:rsidRPr="00950A78">
              <w:rPr>
                <w:spacing w:val="-10"/>
                <w:w w:val="105"/>
                <w:sz w:val="18"/>
              </w:rPr>
              <w:t xml:space="preserve"> </w:t>
            </w:r>
            <w:r w:rsidRPr="00950A78">
              <w:rPr>
                <w:w w:val="105"/>
                <w:sz w:val="18"/>
              </w:rPr>
              <w:t>басилевс,</w:t>
            </w:r>
            <w:r w:rsidRPr="00950A78">
              <w:rPr>
                <w:spacing w:val="-9"/>
                <w:w w:val="105"/>
                <w:sz w:val="18"/>
              </w:rPr>
              <w:t xml:space="preserve"> </w:t>
            </w:r>
            <w:r w:rsidRPr="00950A78">
              <w:rPr>
                <w:w w:val="105"/>
                <w:sz w:val="18"/>
              </w:rPr>
              <w:t>кодекс</w:t>
            </w:r>
            <w:r w:rsidRPr="00950A78">
              <w:rPr>
                <w:spacing w:val="-10"/>
                <w:w w:val="105"/>
                <w:sz w:val="18"/>
              </w:rPr>
              <w:t xml:space="preserve"> </w:t>
            </w:r>
            <w:r w:rsidRPr="00950A78">
              <w:rPr>
                <w:w w:val="105"/>
                <w:sz w:val="18"/>
              </w:rPr>
              <w:t>Юстиниана,</w:t>
            </w:r>
            <w:r w:rsidRPr="00950A78">
              <w:rPr>
                <w:spacing w:val="40"/>
                <w:w w:val="105"/>
                <w:sz w:val="18"/>
              </w:rPr>
              <w:t xml:space="preserve"> </w:t>
            </w:r>
            <w:r w:rsidRPr="00950A78">
              <w:rPr>
                <w:w w:val="105"/>
                <w:sz w:val="18"/>
              </w:rPr>
              <w:t xml:space="preserve">базилика, икона, иконоборчество, церковный собор, </w:t>
            </w:r>
            <w:proofErr w:type="spellStart"/>
            <w:r w:rsidRPr="00950A78">
              <w:rPr>
                <w:w w:val="105"/>
                <w:sz w:val="18"/>
              </w:rPr>
              <w:t>фема</w:t>
            </w:r>
            <w:proofErr w:type="spellEnd"/>
            <w:r w:rsidRPr="00950A78">
              <w:rPr>
                <w:w w:val="105"/>
                <w:sz w:val="18"/>
              </w:rPr>
              <w:t xml:space="preserve">; 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t>Раскрывать, какое место занимала церковь в византийском государстве, как складывались о</w:t>
            </w:r>
            <w:r>
              <w:rPr>
                <w:rFonts w:ascii="SchoolBookSanPin" w:hAnsi="SchoolBookSanPin"/>
                <w:sz w:val="18"/>
                <w:szCs w:val="18"/>
              </w:rPr>
              <w:t>тношения императоров и патриар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t xml:space="preserve">хов 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br/>
              <w:t>Характеризовать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 отношения Византии с соседними государствами 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t xml:space="preserve">и народами, в том числе Русью 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br/>
              <w:t>Представлять описание внешнего вида и внутреннего убранства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br/>
              <w:t xml:space="preserve">византийских храмов, используя иллюстрации учебника 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br/>
              <w:t>Характеризовать культурное насл</w:t>
            </w:r>
            <w:r>
              <w:rPr>
                <w:rFonts w:ascii="SchoolBookSanPin" w:hAnsi="SchoolBookSanPin"/>
                <w:sz w:val="18"/>
                <w:szCs w:val="18"/>
              </w:rPr>
              <w:t>едие Византии, ее вклад в миро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t>вую культуру</w:t>
            </w:r>
          </w:p>
        </w:tc>
        <w:tc>
          <w:tcPr>
            <w:tcW w:w="1701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3057BD">
              <w:rPr>
                <w:rFonts w:ascii="Times New Roman" w:hAnsi="Times New Roman" w:cs="Times New Roman"/>
                <w:sz w:val="24"/>
              </w:rPr>
              <w:t>Международный</w:t>
            </w:r>
            <w:proofErr w:type="spellEnd"/>
            <w:r w:rsidRPr="003057BD">
              <w:rPr>
                <w:rFonts w:ascii="Times New Roman" w:hAnsi="Times New Roman" w:cs="Times New Roman"/>
                <w:sz w:val="24"/>
              </w:rPr>
              <w:t xml:space="preserve">  </w:t>
            </w:r>
            <w:proofErr w:type="spellStart"/>
            <w:r w:rsidRPr="003057BD">
              <w:rPr>
                <w:rFonts w:ascii="Times New Roman" w:hAnsi="Times New Roman" w:cs="Times New Roman"/>
                <w:sz w:val="24"/>
              </w:rPr>
              <w:t>день</w:t>
            </w:r>
            <w:proofErr w:type="spellEnd"/>
            <w:proofErr w:type="gramEnd"/>
            <w:r w:rsidRPr="003057B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057BD">
              <w:rPr>
                <w:rFonts w:ascii="Times New Roman" w:hAnsi="Times New Roman" w:cs="Times New Roman"/>
                <w:sz w:val="24"/>
              </w:rPr>
              <w:t>школьных</w:t>
            </w:r>
            <w:proofErr w:type="spellEnd"/>
            <w:r w:rsidRPr="003057B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057BD">
              <w:rPr>
                <w:rFonts w:ascii="Times New Roman" w:hAnsi="Times New Roman" w:cs="Times New Roman"/>
                <w:sz w:val="24"/>
              </w:rPr>
              <w:t>библиотек</w:t>
            </w:r>
            <w:proofErr w:type="spellEnd"/>
            <w:r w:rsidRPr="003057BD">
              <w:rPr>
                <w:rFonts w:ascii="Times New Roman" w:hAnsi="Times New Roman" w:cs="Times New Roman"/>
                <w:sz w:val="24"/>
              </w:rPr>
              <w:t xml:space="preserve">.  </w:t>
            </w:r>
          </w:p>
        </w:tc>
        <w:tc>
          <w:tcPr>
            <w:tcW w:w="2438" w:type="dxa"/>
          </w:tcPr>
          <w:p w:rsidR="002F0307" w:rsidRDefault="000013D0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9" w:history="1">
              <w:r w:rsidR="002F0307" w:rsidRPr="00F4447D">
                <w:rPr>
                  <w:rStyle w:val="aff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2F0307" w:rsidRDefault="002F0307" w:rsidP="00FB20A3">
            <w:pPr>
              <w:jc w:val="center"/>
              <w:rPr>
                <w:rStyle w:val="aff"/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10" w:history="1">
              <w:r w:rsidRPr="00F4447D">
                <w:rPr>
                  <w:rStyle w:val="aff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2F0307" w:rsidRDefault="000013D0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11" w:history="1">
              <w:r w:rsidR="002F0307" w:rsidRPr="00F72EDC">
                <w:rPr>
                  <w:rStyle w:val="aff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  <w:r w:rsidR="002F0307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2F0307" w:rsidTr="00FB20A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Default="002F0307" w:rsidP="00FB20A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lastRenderedPageBreak/>
              <w:t>2.3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786B6C" w:rsidRDefault="002F0307" w:rsidP="00FB20A3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Арабы в </w:t>
            </w:r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VI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—Х</w:t>
            </w:r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6C3EFD" w:rsidRDefault="002F0307" w:rsidP="00FB20A3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</w:t>
            </w:r>
          </w:p>
        </w:tc>
        <w:tc>
          <w:tcPr>
            <w:tcW w:w="567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2F0307" w:rsidRPr="00950A78" w:rsidRDefault="002F0307" w:rsidP="00FB20A3">
            <w:pPr>
              <w:pStyle w:val="TableParagraph"/>
              <w:spacing w:before="0"/>
              <w:ind w:left="79" w:right="-108"/>
              <w:jc w:val="both"/>
              <w:rPr>
                <w:sz w:val="20"/>
              </w:rPr>
            </w:pPr>
            <w:r w:rsidRPr="00950A78">
              <w:rPr>
                <w:w w:val="105"/>
                <w:sz w:val="20"/>
              </w:rPr>
              <w:t>Объяснять,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какие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положения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были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закреплены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в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главных</w:t>
            </w:r>
            <w:r w:rsidRPr="00950A78">
              <w:rPr>
                <w:spacing w:val="-9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священных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книгах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ислама,</w:t>
            </w:r>
            <w:r w:rsidRPr="00950A78">
              <w:rPr>
                <w:spacing w:val="4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какое значение они имели для арабской общины;</w:t>
            </w:r>
            <w:r>
              <w:rPr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Показывать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на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исторической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карте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территории,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завоеванные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арабами</w:t>
            </w:r>
            <w:r w:rsidRPr="00950A78">
              <w:rPr>
                <w:spacing w:val="-9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к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середине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VIII</w:t>
            </w:r>
            <w:r w:rsidRPr="00950A78">
              <w:rPr>
                <w:spacing w:val="4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в., объяснять причины побед арабских войск;</w:t>
            </w:r>
            <w:r>
              <w:rPr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Характеризовать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политику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мусульманских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правителей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в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завоеванных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землях.</w:t>
            </w:r>
            <w:r w:rsidRPr="00950A78">
              <w:rPr>
                <w:spacing w:val="4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Объяснять причины распада Арабского халифата;</w:t>
            </w:r>
            <w:r>
              <w:rPr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Раскрывать, в чем состоял вклад арабов в развитие наук, литературы, искусства;</w:t>
            </w:r>
            <w:r w:rsidRPr="00950A78">
              <w:rPr>
                <w:spacing w:val="4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Представлять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описание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внешнего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вида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и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внутреннего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убранства</w:t>
            </w:r>
            <w:r w:rsidRPr="00950A78">
              <w:rPr>
                <w:spacing w:val="-9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мечетей</w:t>
            </w:r>
            <w:r w:rsidRPr="00950A78">
              <w:rPr>
                <w:spacing w:val="-1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арабского</w:t>
            </w:r>
            <w:r w:rsidRPr="00950A78">
              <w:rPr>
                <w:spacing w:val="40"/>
                <w:w w:val="105"/>
                <w:sz w:val="20"/>
              </w:rPr>
              <w:t xml:space="preserve"> </w:t>
            </w:r>
            <w:r w:rsidRPr="00950A78">
              <w:rPr>
                <w:w w:val="105"/>
                <w:sz w:val="20"/>
              </w:rPr>
              <w:t>мира, используя иллюстрации учебника;</w:t>
            </w:r>
          </w:p>
        </w:tc>
        <w:tc>
          <w:tcPr>
            <w:tcW w:w="1701" w:type="dxa"/>
          </w:tcPr>
          <w:p w:rsidR="002F0307" w:rsidRPr="003057BD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50A78">
              <w:rPr>
                <w:rFonts w:ascii="Times New Roman" w:hAnsi="Times New Roman" w:cs="Times New Roman"/>
                <w:sz w:val="24"/>
                <w:lang w:val="ru-RU"/>
              </w:rPr>
              <w:t>Библиографиче</w:t>
            </w:r>
            <w:r w:rsidRPr="003057BD">
              <w:rPr>
                <w:rFonts w:ascii="Times New Roman" w:hAnsi="Times New Roman" w:cs="Times New Roman"/>
                <w:sz w:val="24"/>
              </w:rPr>
              <w:t>ский</w:t>
            </w:r>
            <w:proofErr w:type="spellEnd"/>
            <w:r w:rsidRPr="003057B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057BD">
              <w:rPr>
                <w:rFonts w:ascii="Times New Roman" w:hAnsi="Times New Roman" w:cs="Times New Roman"/>
                <w:sz w:val="24"/>
              </w:rPr>
              <w:t>урок</w:t>
            </w:r>
            <w:proofErr w:type="spellEnd"/>
            <w:r w:rsidRPr="003057BD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438" w:type="dxa"/>
          </w:tcPr>
          <w:p w:rsidR="002F0307" w:rsidRDefault="000013D0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12" w:history="1">
              <w:r w:rsidR="002F0307" w:rsidRPr="00F4447D">
                <w:rPr>
                  <w:rStyle w:val="aff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2F0307" w:rsidRDefault="002F0307" w:rsidP="00FB20A3">
            <w:pPr>
              <w:jc w:val="center"/>
              <w:rPr>
                <w:rStyle w:val="aff"/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13" w:history="1">
              <w:r w:rsidRPr="00F4447D">
                <w:rPr>
                  <w:rStyle w:val="aff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2F0307" w:rsidRDefault="002F0307" w:rsidP="00FB20A3">
            <w:pPr>
              <w:jc w:val="center"/>
              <w:rPr>
                <w:rStyle w:val="aff"/>
                <w:rFonts w:ascii="Times New Roman" w:hAnsi="Times New Roman" w:cs="Times New Roman"/>
                <w:sz w:val="24"/>
              </w:rPr>
            </w:pPr>
            <w:r w:rsidRPr="00505E53">
              <w:rPr>
                <w:rStyle w:val="aff"/>
                <w:rFonts w:ascii="Times New Roman" w:hAnsi="Times New Roman" w:cs="Times New Roman"/>
                <w:sz w:val="24"/>
              </w:rPr>
              <w:t>http://school-collection.edu.ru/catalog/</w:t>
            </w:r>
          </w:p>
        </w:tc>
      </w:tr>
      <w:tr w:rsidR="002F0307" w:rsidTr="00FB20A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Default="002F0307" w:rsidP="00FB20A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2.4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6C3EFD" w:rsidRDefault="002F0307" w:rsidP="00FB20A3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proofErr w:type="spellStart"/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Средневековое</w:t>
            </w:r>
            <w:proofErr w:type="spellEnd"/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</w:t>
            </w:r>
            <w:proofErr w:type="spellStart"/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европейское</w:t>
            </w:r>
            <w:proofErr w:type="spellEnd"/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</w:t>
            </w:r>
            <w:proofErr w:type="spellStart"/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общество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6C3EFD" w:rsidRDefault="002F0307" w:rsidP="00FB20A3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</w:t>
            </w:r>
          </w:p>
        </w:tc>
        <w:tc>
          <w:tcPr>
            <w:tcW w:w="567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2F0307" w:rsidRPr="00950A78" w:rsidRDefault="002F0307" w:rsidP="00FB20A3">
            <w:pPr>
              <w:pStyle w:val="TableParagraph"/>
              <w:spacing w:before="64" w:line="266" w:lineRule="auto"/>
              <w:ind w:left="79"/>
              <w:jc w:val="both"/>
              <w:rPr>
                <w:sz w:val="18"/>
                <w:szCs w:val="18"/>
              </w:rPr>
            </w:pPr>
            <w:r w:rsidRPr="00950A78">
              <w:rPr>
                <w:w w:val="105"/>
                <w:sz w:val="18"/>
                <w:szCs w:val="18"/>
              </w:rPr>
              <w:t>Рассказывать,</w:t>
            </w:r>
            <w:r w:rsidRPr="00950A78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кто</w:t>
            </w:r>
            <w:r w:rsidRPr="00950A78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</w:t>
            </w:r>
            <w:r w:rsidRPr="00950A78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</w:t>
            </w:r>
            <w:r w:rsidRPr="00950A78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какой</w:t>
            </w:r>
            <w:r w:rsidRPr="00950A78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целью</w:t>
            </w:r>
            <w:r w:rsidRPr="00950A78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отдавал</w:t>
            </w:r>
            <w:r w:rsidRPr="00950A78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землю</w:t>
            </w:r>
            <w:r w:rsidRPr="00950A78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</w:t>
            </w:r>
            <w:r w:rsidRPr="00950A78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феод,</w:t>
            </w:r>
            <w:r w:rsidRPr="00950A78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как</w:t>
            </w:r>
            <w:r w:rsidRPr="00950A78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строились</w:t>
            </w:r>
            <w:r w:rsidRPr="00950A78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отношения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сеньора и вассала;</w:t>
            </w:r>
          </w:p>
          <w:p w:rsidR="002F0307" w:rsidRPr="00950A78" w:rsidRDefault="002F0307" w:rsidP="00FB20A3">
            <w:pPr>
              <w:pStyle w:val="TableParagraph"/>
              <w:spacing w:before="2" w:line="266" w:lineRule="auto"/>
              <w:ind w:left="5"/>
              <w:jc w:val="both"/>
              <w:rPr>
                <w:sz w:val="18"/>
                <w:szCs w:val="18"/>
              </w:rPr>
            </w:pPr>
            <w:r w:rsidRPr="00950A78">
              <w:rPr>
                <w:w w:val="105"/>
                <w:sz w:val="18"/>
                <w:szCs w:val="18"/>
              </w:rPr>
              <w:t>Раскрывать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значение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понятий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терминов: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феод,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сеньор,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вассал,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сословие,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рыцарь,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турнир;</w:t>
            </w:r>
            <w:r>
              <w:rPr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Представлять характеристику средневекового рыцаря (социальное положение, образ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жизни, кодекс рыцарской чести);</w:t>
            </w:r>
            <w:r>
              <w:rPr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Описывать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внешний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облик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внутреннюю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планировку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средневекового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замка,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объяснять назначение отдельных частей замка, построек;</w:t>
            </w:r>
            <w:r>
              <w:rPr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Характеризовать положение и повинности средневековых крестьян;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Объяснять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значение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понятий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терминов: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барщина,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подать,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десятина,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община,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натуральное</w:t>
            </w:r>
            <w:r w:rsidRPr="00950A78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хозяйство;</w:t>
            </w:r>
            <w:r>
              <w:rPr>
                <w:w w:val="105"/>
                <w:sz w:val="18"/>
                <w:szCs w:val="18"/>
              </w:rPr>
              <w:t xml:space="preserve">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 xml:space="preserve">Рассказывать, как происходило </w:t>
            </w:r>
            <w:r>
              <w:rPr>
                <w:rFonts w:ascii="SchoolBookSanPin" w:hAnsi="SchoolBookSanPin"/>
                <w:sz w:val="18"/>
                <w:szCs w:val="18"/>
              </w:rPr>
              <w:t>возрождение городов в средневе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t xml:space="preserve">ковой Европе 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br/>
              <w:t>Называть основные группы населения средневековых городов,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br/>
              <w:t xml:space="preserve">описывать их занятия и положение 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br/>
              <w:t>Объяснять, как горожане добивал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ись независимости своих городов от власти сеньоров 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t>Раскрывать значение поняти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й: цех, гильдия, цеховой устав, 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t>городское право, городское самоуправление, магистрат, ратуша,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 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t>ярмарка, банк</w:t>
            </w:r>
            <w:r w:rsidRPr="00950A78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>.</w:t>
            </w:r>
            <w:r w:rsidRPr="00950A78">
              <w:rPr>
                <w:rFonts w:ascii="SchoolBookSanPin-Italic" w:hAnsi="SchoolBookSanPin-Italic"/>
                <w:sz w:val="18"/>
                <w:szCs w:val="18"/>
              </w:rPr>
              <w:br/>
            </w:r>
            <w:r w:rsidRPr="00950A78">
              <w:rPr>
                <w:rFonts w:ascii="SchoolBookSanPin" w:hAnsi="SchoolBookSanPin"/>
                <w:sz w:val="18"/>
                <w:szCs w:val="18"/>
              </w:rPr>
              <w:t>Показывать на исторической к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арте крупнейшие торговые центры 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t xml:space="preserve">средневековой Европы, основные торговые пути 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br/>
              <w:t>Составлять описание центрально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й площади средневекового города 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t>(по выбору), объяснять назначе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ние находившихся на ней зданий, 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t xml:space="preserve">характеризовать особенности их архитектуры 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br/>
              <w:t>Рассказывать о повседневной жизни горожан, используя текст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br/>
              <w:t xml:space="preserve">и иллюстрации учебника  Объяснять, </w:t>
            </w:r>
            <w:r w:rsidRPr="00950A78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какая информация содержится 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t xml:space="preserve">миниатюрах, в чем состоит их ценность как исторических источников Характеризовать место церкви в </w:t>
            </w:r>
            <w:r>
              <w:rPr>
                <w:rFonts w:ascii="SchoolBookSanPin" w:hAnsi="SchoolBookSanPin"/>
                <w:sz w:val="18"/>
                <w:szCs w:val="18"/>
              </w:rPr>
              <w:t>средневековом обществе (церков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t>ная иерархия, влияние це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ркви на общество, имущественное 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t xml:space="preserve">положение) 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br/>
              <w:t>Раскрывать значение понятий и терминов: монастырь, мон</w:t>
            </w:r>
            <w:r>
              <w:rPr>
                <w:rFonts w:ascii="SchoolBookSanPin" w:hAnsi="SchoolBookSanPin"/>
                <w:sz w:val="18"/>
                <w:szCs w:val="18"/>
              </w:rPr>
              <w:t>аше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t xml:space="preserve">ский орден, Святая земля, крестоносцы 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br/>
            </w:r>
            <w:r w:rsidRPr="00950A78">
              <w:rPr>
                <w:rFonts w:ascii="SchoolBookSanPin" w:hAnsi="SchoolBookSanPin"/>
                <w:sz w:val="18"/>
                <w:szCs w:val="18"/>
              </w:rPr>
              <w:lastRenderedPageBreak/>
              <w:t xml:space="preserve">Объяснять, кто и почему отправлялся в походы в Святую землю 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br/>
              <w:t>Называть наиболее значительны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е Крестовые походы, их участников и итоги </w:t>
            </w:r>
            <w:r w:rsidRPr="00950A78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Подготовить сообщение 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t>о духов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но-рыцарских орденах, созданных 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t>во время Крестовых поход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ов (с использованием информации 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t>учебник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а и дополнительных 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t xml:space="preserve">материалов)  Характеризовать причины появления и основные положения еретических учений в европейских странах в XII—XIII </w:t>
            </w:r>
            <w:proofErr w:type="spellStart"/>
            <w:r w:rsidRPr="00950A78">
              <w:rPr>
                <w:rFonts w:ascii="SchoolBookSanPin" w:hAnsi="SchoolBookSanPin"/>
                <w:sz w:val="18"/>
                <w:szCs w:val="18"/>
              </w:rPr>
              <w:t>вв</w:t>
            </w:r>
            <w:proofErr w:type="spellEnd"/>
            <w:r w:rsidRPr="00950A78">
              <w:rPr>
                <w:rFonts w:ascii="SchoolBookSanPin" w:hAnsi="SchoolBookSanPin"/>
                <w:sz w:val="18"/>
                <w:szCs w:val="18"/>
              </w:rPr>
              <w:t xml:space="preserve">  Рассказывать, какие средства и методы церковь использовала в борьбе против еретиков Объяснять значение понятия инквизиция.</w:t>
            </w:r>
          </w:p>
        </w:tc>
        <w:tc>
          <w:tcPr>
            <w:tcW w:w="1701" w:type="dxa"/>
          </w:tcPr>
          <w:p w:rsidR="002F0307" w:rsidRPr="003057BD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057BD">
              <w:rPr>
                <w:rFonts w:ascii="Times New Roman" w:hAnsi="Times New Roman" w:cs="Times New Roman"/>
                <w:sz w:val="24"/>
              </w:rPr>
              <w:lastRenderedPageBreak/>
              <w:t>Предметные</w:t>
            </w:r>
            <w:proofErr w:type="spellEnd"/>
            <w:r w:rsidRPr="003057B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057BD">
              <w:rPr>
                <w:rFonts w:ascii="Times New Roman" w:hAnsi="Times New Roman" w:cs="Times New Roman"/>
                <w:sz w:val="24"/>
              </w:rPr>
              <w:t>олимпиады</w:t>
            </w:r>
            <w:proofErr w:type="spellEnd"/>
          </w:p>
        </w:tc>
        <w:tc>
          <w:tcPr>
            <w:tcW w:w="2438" w:type="dxa"/>
          </w:tcPr>
          <w:p w:rsidR="002F0307" w:rsidRPr="002D485E" w:rsidRDefault="000013D0" w:rsidP="00FB20A3">
            <w:pPr>
              <w:jc w:val="center"/>
              <w:rPr>
                <w:rFonts w:ascii="Times New Roman" w:hAnsi="Times New Roman" w:cs="Times New Roman"/>
                <w:color w:val="0563C1" w:themeColor="hyperlink"/>
                <w:sz w:val="24"/>
                <w:u w:val="single"/>
              </w:rPr>
            </w:pPr>
            <w:hyperlink r:id="rId14" w:history="1">
              <w:r w:rsidR="002F0307" w:rsidRPr="002D485E">
                <w:rPr>
                  <w:rStyle w:val="aff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color w:val="0563C1" w:themeColor="hyperlink"/>
                <w:sz w:val="24"/>
                <w:u w:val="single"/>
              </w:rPr>
            </w:pPr>
            <w:r w:rsidRPr="002D485E">
              <w:rPr>
                <w:rFonts w:ascii="Times New Roman" w:hAnsi="Times New Roman" w:cs="Times New Roman"/>
                <w:color w:val="0563C1" w:themeColor="hyperlink"/>
                <w:sz w:val="24"/>
                <w:u w:val="single"/>
              </w:rPr>
              <w:t xml:space="preserve"> </w:t>
            </w:r>
            <w:hyperlink r:id="rId15" w:history="1">
              <w:r w:rsidRPr="002D485E">
                <w:rPr>
                  <w:rStyle w:val="aff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2F0307" w:rsidRDefault="002F0307" w:rsidP="00FB20A3">
            <w:pPr>
              <w:jc w:val="center"/>
              <w:rPr>
                <w:rStyle w:val="aff"/>
                <w:rFonts w:ascii="Times New Roman" w:hAnsi="Times New Roman" w:cs="Times New Roman"/>
                <w:sz w:val="24"/>
              </w:rPr>
            </w:pPr>
            <w:r w:rsidRPr="00505E53">
              <w:rPr>
                <w:rStyle w:val="aff"/>
                <w:rFonts w:ascii="Times New Roman" w:hAnsi="Times New Roman" w:cs="Times New Roman"/>
                <w:sz w:val="24"/>
              </w:rPr>
              <w:t>http://school-collection.edu.ru/catalog/</w:t>
            </w:r>
          </w:p>
        </w:tc>
      </w:tr>
      <w:tr w:rsidR="002F0307" w:rsidTr="00FB20A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Default="002F0307" w:rsidP="00FB20A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lastRenderedPageBreak/>
              <w:t>2.5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786B6C" w:rsidRDefault="002F0307" w:rsidP="00FB20A3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Государства Европы в </w:t>
            </w:r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XII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—</w:t>
            </w:r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XV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6C3EFD" w:rsidRDefault="002F0307" w:rsidP="00FB20A3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4</w:t>
            </w:r>
          </w:p>
        </w:tc>
        <w:tc>
          <w:tcPr>
            <w:tcW w:w="567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2F0307" w:rsidRPr="00950A78" w:rsidRDefault="002F0307" w:rsidP="00FB20A3">
            <w:pPr>
              <w:pStyle w:val="TableParagraph"/>
              <w:spacing w:before="64" w:line="266" w:lineRule="auto"/>
              <w:ind w:left="0" w:right="34" w:firstLine="79"/>
              <w:jc w:val="both"/>
              <w:rPr>
                <w:sz w:val="18"/>
                <w:szCs w:val="18"/>
              </w:rPr>
            </w:pPr>
            <w:r w:rsidRPr="00950A78">
              <w:rPr>
                <w:w w:val="105"/>
                <w:sz w:val="18"/>
                <w:szCs w:val="18"/>
              </w:rPr>
              <w:t>Раскрывать,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чем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выражалось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усиление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королевской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власти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странах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Западной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Европы в период зрелого Средневековья;</w:t>
            </w:r>
            <w:r w:rsidRPr="00950A78">
              <w:rPr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Рассказывать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создании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парламентов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европейских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государствах,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раскрывать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значение этих событий;</w:t>
            </w:r>
            <w:r w:rsidRPr="00950A78">
              <w:rPr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Объяснять смысл понятий и терминов: сословно-представительная монархия,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парламент, централизованное государство, Великая хартия вольностей, Реконкиста;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Рассказывать о создании централизованных государств в Англии, Франции, на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Пиренейском полуострове, выделять общие черты этих процессов и особенности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отдельных</w:t>
            </w:r>
            <w:r w:rsidRPr="00950A78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стран;</w:t>
            </w:r>
            <w:r w:rsidRPr="00950A78">
              <w:rPr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Называть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причины,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главных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участников,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ключевые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события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итоги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Столетней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войны.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 xml:space="preserve">Объяснять, чем известна в истории Жанна Д’Арк; 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t>Раскрывать особенности политического развития земель Священ-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br/>
              <w:t xml:space="preserve">ной Римской империи и итальянских государств 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br/>
              <w:t xml:space="preserve">Рассказывать о развитии сельского хозяйства и усилении городов в странах Западной Европы в период зрелого Средневековья  Объяснять причины обострения социальных противоречий в городах и деревнях 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br/>
              <w:t xml:space="preserve">Называть крупнейшие восстания XIV в (Жакерия, восстание под руководством </w:t>
            </w:r>
            <w:proofErr w:type="spellStart"/>
            <w:r w:rsidRPr="00950A78">
              <w:rPr>
                <w:rFonts w:ascii="SchoolBookSanPin" w:hAnsi="SchoolBookSanPin"/>
                <w:sz w:val="18"/>
                <w:szCs w:val="18"/>
              </w:rPr>
              <w:t>Уота</w:t>
            </w:r>
            <w:proofErr w:type="spellEnd"/>
            <w:r w:rsidRPr="00950A78">
              <w:rPr>
                <w:rFonts w:ascii="SchoolBookSanPin" w:hAnsi="SchoolBookSanPin"/>
                <w:sz w:val="18"/>
                <w:szCs w:val="18"/>
              </w:rPr>
              <w:t xml:space="preserve"> </w:t>
            </w:r>
            <w:proofErr w:type="spellStart"/>
            <w:r w:rsidRPr="00950A78">
              <w:rPr>
                <w:rFonts w:ascii="SchoolBookSanPin" w:hAnsi="SchoolBookSanPin"/>
                <w:sz w:val="18"/>
                <w:szCs w:val="18"/>
              </w:rPr>
              <w:t>Тайлера</w:t>
            </w:r>
            <w:proofErr w:type="spellEnd"/>
            <w:r w:rsidRPr="00950A78">
              <w:rPr>
                <w:rFonts w:ascii="SchoolBookSanPin" w:hAnsi="SchoolBookSanPin"/>
                <w:sz w:val="18"/>
                <w:szCs w:val="18"/>
              </w:rPr>
              <w:t xml:space="preserve">) 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br/>
              <w:t xml:space="preserve">Представлять характеристику гуситского движения в Чехии и Гуситских войн 1419—1434 </w:t>
            </w:r>
            <w:proofErr w:type="spellStart"/>
            <w:r w:rsidRPr="00950A78">
              <w:rPr>
                <w:rFonts w:ascii="SchoolBookSanPin" w:hAnsi="SchoolBookSanPin"/>
                <w:sz w:val="18"/>
                <w:szCs w:val="18"/>
              </w:rPr>
              <w:t>гг</w:t>
            </w:r>
            <w:proofErr w:type="spellEnd"/>
            <w:r w:rsidRPr="00950A78">
              <w:rPr>
                <w:rFonts w:ascii="SchoolBookSanPin" w:hAnsi="SchoolBookSanPin"/>
                <w:sz w:val="18"/>
                <w:szCs w:val="18"/>
              </w:rPr>
              <w:t xml:space="preserve"> 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br/>
              <w:t xml:space="preserve">Показывать на исторической карте территории и государства, завоеванные османами в XIV—XV </w:t>
            </w:r>
            <w:proofErr w:type="spellStart"/>
            <w:r w:rsidRPr="00950A78">
              <w:rPr>
                <w:rFonts w:ascii="SchoolBookSanPin" w:hAnsi="SchoolBookSanPin"/>
                <w:sz w:val="18"/>
                <w:szCs w:val="18"/>
              </w:rPr>
              <w:t>вв</w:t>
            </w:r>
            <w:proofErr w:type="spellEnd"/>
            <w:r w:rsidRPr="00950A78">
              <w:rPr>
                <w:rFonts w:ascii="SchoolBookSanPin" w:hAnsi="SchoolBookSanPin"/>
                <w:sz w:val="18"/>
                <w:szCs w:val="18"/>
              </w:rPr>
              <w:t xml:space="preserve"> </w:t>
            </w:r>
            <w:r w:rsidRPr="00950A78">
              <w:rPr>
                <w:rFonts w:ascii="SchoolBookSanPin" w:hAnsi="SchoolBookSanPin"/>
                <w:sz w:val="18"/>
                <w:szCs w:val="18"/>
              </w:rPr>
              <w:br/>
              <w:t>Рассказывать о взятии османами Константинополя Объяснять, как было воспринято современни</w:t>
            </w:r>
            <w:r>
              <w:rPr>
                <w:rFonts w:ascii="SchoolBookSanPin" w:hAnsi="SchoolBookSanPin"/>
                <w:sz w:val="18"/>
                <w:szCs w:val="18"/>
              </w:rPr>
              <w:t>ками это событие и какие послед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ствия оно имело.</w:t>
            </w:r>
          </w:p>
        </w:tc>
        <w:tc>
          <w:tcPr>
            <w:tcW w:w="1701" w:type="dxa"/>
          </w:tcPr>
          <w:p w:rsidR="002F0307" w:rsidRPr="00336395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36395">
              <w:rPr>
                <w:rFonts w:ascii="Times New Roman" w:hAnsi="Times New Roman" w:cs="Times New Roman"/>
                <w:sz w:val="24"/>
              </w:rPr>
              <w:t>Всероссийская</w:t>
            </w:r>
            <w:proofErr w:type="spellEnd"/>
            <w:r w:rsidRPr="003363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36395">
              <w:rPr>
                <w:rFonts w:ascii="Times New Roman" w:hAnsi="Times New Roman" w:cs="Times New Roman"/>
                <w:sz w:val="24"/>
              </w:rPr>
              <w:t>акция</w:t>
            </w:r>
            <w:proofErr w:type="spellEnd"/>
            <w:r w:rsidRPr="00336395">
              <w:rPr>
                <w:rFonts w:ascii="Times New Roman" w:hAnsi="Times New Roman" w:cs="Times New Roman"/>
                <w:sz w:val="24"/>
              </w:rPr>
              <w:t xml:space="preserve"> «</w:t>
            </w:r>
            <w:proofErr w:type="spellStart"/>
            <w:r w:rsidRPr="00336395">
              <w:rPr>
                <w:rFonts w:ascii="Times New Roman" w:hAnsi="Times New Roman" w:cs="Times New Roman"/>
                <w:sz w:val="24"/>
              </w:rPr>
              <w:t>Час</w:t>
            </w:r>
            <w:proofErr w:type="spellEnd"/>
            <w:r w:rsidRPr="003363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36395">
              <w:rPr>
                <w:rFonts w:ascii="Times New Roman" w:hAnsi="Times New Roman" w:cs="Times New Roman"/>
                <w:sz w:val="24"/>
              </w:rPr>
              <w:t>кода</w:t>
            </w:r>
            <w:proofErr w:type="spellEnd"/>
            <w:r w:rsidRPr="00336395">
              <w:rPr>
                <w:rFonts w:ascii="Times New Roman" w:hAnsi="Times New Roman" w:cs="Times New Roman"/>
                <w:sz w:val="24"/>
              </w:rPr>
              <w:t xml:space="preserve">». </w:t>
            </w:r>
          </w:p>
          <w:p w:rsidR="002F0307" w:rsidRPr="003057BD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8" w:type="dxa"/>
          </w:tcPr>
          <w:p w:rsidR="002F0307" w:rsidRPr="002D485E" w:rsidRDefault="000013D0" w:rsidP="00FB20A3">
            <w:pPr>
              <w:jc w:val="center"/>
              <w:rPr>
                <w:rFonts w:ascii="Times New Roman" w:hAnsi="Times New Roman" w:cs="Times New Roman"/>
                <w:color w:val="0563C1" w:themeColor="hyperlink"/>
                <w:sz w:val="24"/>
                <w:u w:val="single"/>
              </w:rPr>
            </w:pPr>
            <w:hyperlink r:id="rId16" w:history="1">
              <w:r w:rsidR="002F0307" w:rsidRPr="002D485E">
                <w:rPr>
                  <w:rStyle w:val="aff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color w:val="0563C1" w:themeColor="hyperlink"/>
                <w:sz w:val="24"/>
                <w:u w:val="single"/>
              </w:rPr>
            </w:pPr>
            <w:r w:rsidRPr="002D485E">
              <w:rPr>
                <w:rFonts w:ascii="Times New Roman" w:hAnsi="Times New Roman" w:cs="Times New Roman"/>
                <w:color w:val="0563C1" w:themeColor="hyperlink"/>
                <w:sz w:val="24"/>
                <w:u w:val="single"/>
              </w:rPr>
              <w:t xml:space="preserve"> </w:t>
            </w:r>
            <w:hyperlink r:id="rId17" w:history="1">
              <w:r w:rsidRPr="002D485E">
                <w:rPr>
                  <w:rStyle w:val="aff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2F0307" w:rsidRDefault="002F0307" w:rsidP="00FB20A3">
            <w:pPr>
              <w:jc w:val="center"/>
              <w:rPr>
                <w:rStyle w:val="aff"/>
                <w:rFonts w:ascii="Times New Roman" w:hAnsi="Times New Roman" w:cs="Times New Roman"/>
                <w:sz w:val="24"/>
              </w:rPr>
            </w:pPr>
            <w:r w:rsidRPr="00505E53">
              <w:rPr>
                <w:rStyle w:val="aff"/>
                <w:rFonts w:ascii="Times New Roman" w:hAnsi="Times New Roman" w:cs="Times New Roman"/>
                <w:sz w:val="24"/>
              </w:rPr>
              <w:t>http://school-collection.edu.ru/catalog/</w:t>
            </w:r>
          </w:p>
        </w:tc>
      </w:tr>
      <w:tr w:rsidR="002F0307" w:rsidTr="00FB20A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Default="002F0307" w:rsidP="00FB20A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2.6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6C3EFD" w:rsidRDefault="002F0307" w:rsidP="00FB20A3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proofErr w:type="spellStart"/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Культура</w:t>
            </w:r>
            <w:proofErr w:type="spellEnd"/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</w:t>
            </w:r>
            <w:proofErr w:type="spellStart"/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средневековой</w:t>
            </w:r>
            <w:proofErr w:type="spellEnd"/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 xml:space="preserve"> </w:t>
            </w:r>
            <w:proofErr w:type="spellStart"/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Европы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6C3EFD" w:rsidRDefault="002F0307" w:rsidP="00FB20A3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</w:t>
            </w:r>
          </w:p>
        </w:tc>
        <w:tc>
          <w:tcPr>
            <w:tcW w:w="567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2F0307" w:rsidRPr="00950A78" w:rsidRDefault="002F0307" w:rsidP="00FB20A3">
            <w:pPr>
              <w:pStyle w:val="TableParagraph"/>
              <w:spacing w:before="64" w:line="266" w:lineRule="auto"/>
              <w:ind w:left="79"/>
              <w:jc w:val="both"/>
              <w:rPr>
                <w:sz w:val="18"/>
                <w:szCs w:val="18"/>
              </w:rPr>
            </w:pPr>
            <w:r w:rsidRPr="00950A78">
              <w:rPr>
                <w:w w:val="105"/>
                <w:sz w:val="18"/>
                <w:szCs w:val="18"/>
              </w:rPr>
              <w:t>Раскрывать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роль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религии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жизни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средневекового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человека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общества;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Объяснять, кого и чему учили в средневековых школах;</w:t>
            </w:r>
            <w:r>
              <w:rPr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Рассказывать,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когда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каких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странах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появились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первые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европейские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университеты,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кто выступал их основателями;</w:t>
            </w:r>
            <w:r>
              <w:rPr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Объяснять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значение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понятий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терминов: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университет,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магистр,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лекция,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диспут,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схоластика;</w:t>
            </w:r>
          </w:p>
          <w:p w:rsidR="002F0307" w:rsidRPr="00950A78" w:rsidRDefault="002F0307" w:rsidP="00FB20A3">
            <w:pPr>
              <w:pStyle w:val="TableParagraph"/>
              <w:spacing w:before="1" w:line="266" w:lineRule="auto"/>
              <w:ind w:left="79"/>
              <w:jc w:val="both"/>
              <w:rPr>
                <w:sz w:val="18"/>
                <w:szCs w:val="18"/>
              </w:rPr>
            </w:pPr>
            <w:r w:rsidRPr="00950A78">
              <w:rPr>
                <w:w w:val="105"/>
                <w:sz w:val="18"/>
                <w:szCs w:val="18"/>
              </w:rPr>
              <w:t>Раскрывать,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чем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проявлялся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сословный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характер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средневековой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культуры,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приводить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 xml:space="preserve">примеры разных </w:t>
            </w:r>
            <w:r w:rsidRPr="00950A78">
              <w:rPr>
                <w:w w:val="105"/>
                <w:sz w:val="18"/>
                <w:szCs w:val="18"/>
              </w:rPr>
              <w:lastRenderedPageBreak/>
              <w:t>литературных жанров;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 xml:space="preserve"> </w:t>
            </w:r>
            <w:r w:rsidRPr="00D07C3F">
              <w:rPr>
                <w:rFonts w:ascii="SchoolBookSanPin" w:hAnsi="SchoolBookSanPin"/>
                <w:sz w:val="18"/>
                <w:szCs w:val="18"/>
              </w:rPr>
              <w:t xml:space="preserve">Характеризовать основные черты 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романского и готического стилей </w:t>
            </w:r>
            <w:r w:rsidRPr="00D07C3F">
              <w:rPr>
                <w:rFonts w:ascii="SchoolBookSanPin" w:hAnsi="SchoolBookSanPin"/>
                <w:sz w:val="18"/>
                <w:szCs w:val="18"/>
              </w:rPr>
              <w:t>в художественной культуре, в</w:t>
            </w:r>
            <w:r>
              <w:rPr>
                <w:rFonts w:ascii="SchoolBookSanPin" w:hAnsi="SchoolBookSanPin"/>
                <w:sz w:val="18"/>
                <w:szCs w:val="18"/>
              </w:rPr>
              <w:t>ыявлять их в изображениях архи</w:t>
            </w:r>
            <w:r w:rsidRPr="00D07C3F">
              <w:rPr>
                <w:rFonts w:ascii="SchoolBookSanPin" w:hAnsi="SchoolBookSanPin"/>
                <w:sz w:val="18"/>
                <w:szCs w:val="18"/>
              </w:rPr>
              <w:t xml:space="preserve">тектурных сооружений </w:t>
            </w:r>
            <w:r w:rsidRPr="00D07C3F">
              <w:rPr>
                <w:rFonts w:ascii="SchoolBookSanPin" w:hAnsi="SchoolBookSanPin"/>
                <w:sz w:val="18"/>
                <w:szCs w:val="18"/>
              </w:rPr>
              <w:br/>
              <w:t>Раскрывать значение понятий и терминов: романский стиль,</w:t>
            </w:r>
            <w:r>
              <w:rPr>
                <w:rFonts w:ascii="SchoolBookSanPin" w:hAnsi="SchoolBookSanPin"/>
                <w:sz w:val="18"/>
                <w:szCs w:val="18"/>
              </w:rPr>
              <w:br/>
              <w:t xml:space="preserve">готика, гуманизм, Возрождение  </w:t>
            </w:r>
            <w:r w:rsidRPr="00D07C3F">
              <w:rPr>
                <w:rFonts w:ascii="SchoolBookSanPin" w:hAnsi="SchoolBookSanPin"/>
                <w:sz w:val="18"/>
                <w:szCs w:val="18"/>
              </w:rPr>
              <w:t>Называть известных предст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авителей европейского гуманизма </w:t>
            </w:r>
            <w:r w:rsidRPr="00D07C3F">
              <w:rPr>
                <w:rFonts w:ascii="SchoolBookSanPin" w:hAnsi="SchoolBookSanPin"/>
                <w:sz w:val="18"/>
                <w:szCs w:val="18"/>
              </w:rPr>
              <w:t>и Раннего Возрождения, объяснять, что было новым в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 их взглядах</w:t>
            </w:r>
            <w:r>
              <w:rPr>
                <w:rFonts w:ascii="SchoolBookSanPin" w:hAnsi="SchoolBookSanPin"/>
                <w:sz w:val="18"/>
                <w:szCs w:val="18"/>
              </w:rPr>
              <w:br/>
              <w:t xml:space="preserve">на мир и человека  </w:t>
            </w:r>
            <w:r w:rsidRPr="00D07C3F">
              <w:rPr>
                <w:rFonts w:ascii="SchoolBookSanPin" w:hAnsi="SchoolBookSanPin"/>
                <w:sz w:val="18"/>
                <w:szCs w:val="18"/>
              </w:rPr>
              <w:t>Представлять рассказ (сообщение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) о жизни и творчестве мастеров </w:t>
            </w:r>
            <w:r w:rsidRPr="00D07C3F">
              <w:rPr>
                <w:rFonts w:ascii="SchoolBookSanPin" w:hAnsi="SchoolBookSanPin"/>
                <w:sz w:val="18"/>
                <w:szCs w:val="18"/>
              </w:rPr>
              <w:t>Раннего Возрождения (по выбору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 xml:space="preserve">)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br/>
            </w:r>
            <w:r>
              <w:rPr>
                <w:w w:val="105"/>
                <w:sz w:val="18"/>
                <w:szCs w:val="18"/>
              </w:rPr>
              <w:t xml:space="preserve">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 xml:space="preserve">Раскрывать значение изобретения европейского книгопечатания </w:t>
            </w:r>
          </w:p>
        </w:tc>
        <w:tc>
          <w:tcPr>
            <w:tcW w:w="1701" w:type="dxa"/>
          </w:tcPr>
          <w:p w:rsidR="002F0307" w:rsidRPr="003057BD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36395">
              <w:rPr>
                <w:rFonts w:ascii="Times New Roman" w:hAnsi="Times New Roman" w:cs="Times New Roman"/>
                <w:sz w:val="24"/>
              </w:rPr>
              <w:lastRenderedPageBreak/>
              <w:t>Урок</w:t>
            </w:r>
            <w:proofErr w:type="spellEnd"/>
            <w:r w:rsidRPr="00336395">
              <w:rPr>
                <w:rFonts w:ascii="Times New Roman" w:hAnsi="Times New Roman" w:cs="Times New Roman"/>
                <w:sz w:val="24"/>
              </w:rPr>
              <w:t xml:space="preserve"> –</w:t>
            </w:r>
            <w:proofErr w:type="spellStart"/>
            <w:r w:rsidRPr="00336395">
              <w:rPr>
                <w:rFonts w:ascii="Times New Roman" w:hAnsi="Times New Roman" w:cs="Times New Roman"/>
                <w:sz w:val="24"/>
              </w:rPr>
              <w:t>диспут</w:t>
            </w:r>
            <w:proofErr w:type="spellEnd"/>
            <w:r w:rsidRPr="00336395">
              <w:rPr>
                <w:rFonts w:ascii="Times New Roman" w:hAnsi="Times New Roman" w:cs="Times New Roman"/>
                <w:sz w:val="24"/>
              </w:rPr>
              <w:t xml:space="preserve"> «</w:t>
            </w:r>
            <w:proofErr w:type="spellStart"/>
            <w:r w:rsidRPr="00336395">
              <w:rPr>
                <w:rFonts w:ascii="Times New Roman" w:hAnsi="Times New Roman" w:cs="Times New Roman"/>
                <w:sz w:val="24"/>
              </w:rPr>
              <w:t>День</w:t>
            </w:r>
            <w:proofErr w:type="spellEnd"/>
            <w:r w:rsidRPr="003363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36395">
              <w:rPr>
                <w:rFonts w:ascii="Times New Roman" w:hAnsi="Times New Roman" w:cs="Times New Roman"/>
                <w:sz w:val="24"/>
              </w:rPr>
              <w:t>толерантности</w:t>
            </w:r>
            <w:proofErr w:type="spellEnd"/>
            <w:r w:rsidRPr="00336395">
              <w:rPr>
                <w:rFonts w:ascii="Times New Roman" w:hAnsi="Times New Roman" w:cs="Times New Roman"/>
                <w:sz w:val="24"/>
              </w:rPr>
              <w:t>».</w:t>
            </w:r>
          </w:p>
        </w:tc>
        <w:tc>
          <w:tcPr>
            <w:tcW w:w="2438" w:type="dxa"/>
          </w:tcPr>
          <w:p w:rsidR="002F0307" w:rsidRPr="002D485E" w:rsidRDefault="000013D0" w:rsidP="00FB20A3">
            <w:pPr>
              <w:jc w:val="center"/>
              <w:rPr>
                <w:rFonts w:ascii="Times New Roman" w:hAnsi="Times New Roman" w:cs="Times New Roman"/>
                <w:color w:val="0563C1" w:themeColor="hyperlink"/>
                <w:sz w:val="24"/>
                <w:u w:val="single"/>
              </w:rPr>
            </w:pPr>
            <w:hyperlink r:id="rId18" w:history="1">
              <w:r w:rsidR="002F0307" w:rsidRPr="002D485E">
                <w:rPr>
                  <w:rStyle w:val="aff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color w:val="0563C1" w:themeColor="hyperlink"/>
                <w:sz w:val="24"/>
                <w:u w:val="single"/>
              </w:rPr>
            </w:pPr>
            <w:r w:rsidRPr="002D485E">
              <w:rPr>
                <w:rFonts w:ascii="Times New Roman" w:hAnsi="Times New Roman" w:cs="Times New Roman"/>
                <w:color w:val="0563C1" w:themeColor="hyperlink"/>
                <w:sz w:val="24"/>
                <w:u w:val="single"/>
              </w:rPr>
              <w:lastRenderedPageBreak/>
              <w:t xml:space="preserve"> </w:t>
            </w:r>
            <w:hyperlink r:id="rId19" w:history="1">
              <w:r w:rsidRPr="002D485E">
                <w:rPr>
                  <w:rStyle w:val="aff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2F0307" w:rsidRDefault="002F0307" w:rsidP="00FB20A3">
            <w:pPr>
              <w:jc w:val="center"/>
              <w:rPr>
                <w:rStyle w:val="aff"/>
                <w:rFonts w:ascii="Times New Roman" w:hAnsi="Times New Roman" w:cs="Times New Roman"/>
                <w:sz w:val="24"/>
              </w:rPr>
            </w:pPr>
            <w:r w:rsidRPr="00505E53">
              <w:rPr>
                <w:rStyle w:val="aff"/>
                <w:rFonts w:ascii="Times New Roman" w:hAnsi="Times New Roman" w:cs="Times New Roman"/>
                <w:sz w:val="24"/>
              </w:rPr>
              <w:t>http://school-collection.edu.ru/catalog/</w:t>
            </w:r>
          </w:p>
        </w:tc>
      </w:tr>
      <w:tr w:rsidR="002F0307" w:rsidRPr="000013D0" w:rsidTr="00FB20A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Default="002F0307" w:rsidP="00FB20A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lastRenderedPageBreak/>
              <w:t>2.7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786B6C" w:rsidRDefault="002F0307" w:rsidP="00FB20A3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6C3EFD" w:rsidRDefault="002F0307" w:rsidP="00FB20A3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</w:t>
            </w:r>
          </w:p>
        </w:tc>
        <w:tc>
          <w:tcPr>
            <w:tcW w:w="567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2F0307" w:rsidRPr="00950A78" w:rsidRDefault="002F0307" w:rsidP="00FB20A3">
            <w:pPr>
              <w:pStyle w:val="TableParagraph"/>
              <w:spacing w:before="64"/>
              <w:ind w:left="79"/>
              <w:jc w:val="both"/>
              <w:rPr>
                <w:sz w:val="18"/>
                <w:szCs w:val="18"/>
              </w:rPr>
            </w:pPr>
            <w:r w:rsidRPr="00950A78">
              <w:rPr>
                <w:spacing w:val="-2"/>
                <w:w w:val="105"/>
                <w:sz w:val="18"/>
                <w:szCs w:val="18"/>
              </w:rPr>
              <w:t>Рассказывать</w:t>
            </w:r>
            <w:r w:rsidRPr="00950A78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об</w:t>
            </w:r>
            <w:r w:rsidRPr="00950A78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организации</w:t>
            </w:r>
            <w:r w:rsidRPr="00950A78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и</w:t>
            </w:r>
            <w:r w:rsidRPr="00950A78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вооружении</w:t>
            </w:r>
            <w:r w:rsidRPr="00950A78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монгольского</w:t>
            </w:r>
            <w:r w:rsidRPr="00950A78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войска;</w:t>
            </w:r>
            <w:r>
              <w:rPr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Показывать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на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карте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территории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главных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улусов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монгольской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державы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объяснять,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как монголы управляли завоеванными землями;</w:t>
            </w:r>
            <w:r>
              <w:rPr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Объяснять, как было организовано управление средневековыми китайскими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империями, как осуществлялась подготовка императорских чиновников;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Характеризовать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важнейшие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изобретения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китайцев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VII—XIII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вв.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объяснять,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как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эти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изобретения попадали к другим народам;</w:t>
            </w:r>
          </w:p>
          <w:p w:rsidR="002F0307" w:rsidRPr="00950A78" w:rsidRDefault="002F0307" w:rsidP="00FB20A3">
            <w:pPr>
              <w:pStyle w:val="TableParagraph"/>
              <w:spacing w:before="3" w:line="266" w:lineRule="auto"/>
              <w:ind w:left="79"/>
              <w:jc w:val="both"/>
              <w:rPr>
                <w:sz w:val="18"/>
                <w:szCs w:val="18"/>
              </w:rPr>
            </w:pPr>
            <w:r w:rsidRPr="00950A78">
              <w:rPr>
                <w:w w:val="105"/>
                <w:sz w:val="18"/>
                <w:szCs w:val="18"/>
              </w:rPr>
              <w:t>Объяснять,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каким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было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положение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императора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Японии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какую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роль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управлении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 xml:space="preserve">страной играли </w:t>
            </w:r>
            <w:proofErr w:type="spellStart"/>
            <w:r w:rsidRPr="00950A78">
              <w:rPr>
                <w:w w:val="105"/>
                <w:sz w:val="18"/>
                <w:szCs w:val="18"/>
              </w:rPr>
              <w:t>сегуны</w:t>
            </w:r>
            <w:proofErr w:type="spellEnd"/>
            <w:r w:rsidRPr="00950A78">
              <w:rPr>
                <w:w w:val="105"/>
                <w:sz w:val="18"/>
                <w:szCs w:val="18"/>
              </w:rPr>
              <w:t>;</w:t>
            </w:r>
          </w:p>
          <w:p w:rsidR="002F0307" w:rsidRPr="00950A78" w:rsidRDefault="002F0307" w:rsidP="00FB20A3">
            <w:pPr>
              <w:pStyle w:val="TableParagraph"/>
              <w:spacing w:before="1"/>
              <w:ind w:left="79"/>
              <w:jc w:val="both"/>
              <w:rPr>
                <w:sz w:val="18"/>
                <w:szCs w:val="18"/>
              </w:rPr>
            </w:pPr>
            <w:r w:rsidRPr="00950A78">
              <w:rPr>
                <w:spacing w:val="-2"/>
                <w:w w:val="105"/>
                <w:sz w:val="18"/>
                <w:szCs w:val="18"/>
              </w:rPr>
              <w:t>Рассказывать</w:t>
            </w:r>
            <w:r w:rsidRPr="00950A78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о</w:t>
            </w:r>
            <w:r w:rsidRPr="00950A78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религиозных</w:t>
            </w:r>
            <w:r w:rsidRPr="00950A78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верованиях</w:t>
            </w:r>
            <w:r w:rsidRPr="00950A78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жителей</w:t>
            </w:r>
            <w:r w:rsidRPr="00950A78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Японии;</w:t>
            </w:r>
          </w:p>
          <w:p w:rsidR="002F0307" w:rsidRPr="00950A78" w:rsidRDefault="002F0307" w:rsidP="00FB20A3">
            <w:pPr>
              <w:pStyle w:val="TableParagraph"/>
              <w:spacing w:before="20" w:line="266" w:lineRule="auto"/>
              <w:ind w:left="79"/>
              <w:jc w:val="both"/>
              <w:rPr>
                <w:sz w:val="18"/>
                <w:szCs w:val="18"/>
              </w:rPr>
            </w:pPr>
            <w:r w:rsidRPr="00950A78">
              <w:rPr>
                <w:w w:val="105"/>
                <w:sz w:val="18"/>
                <w:szCs w:val="18"/>
              </w:rPr>
              <w:t>Сравнивать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статус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кодекс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поведения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японского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самурая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европейского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рыцаря,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определять, что было общим;</w:t>
            </w:r>
          </w:p>
          <w:p w:rsidR="002F0307" w:rsidRPr="00950A78" w:rsidRDefault="002F0307" w:rsidP="00FB20A3">
            <w:pPr>
              <w:pStyle w:val="TableParagraph"/>
              <w:spacing w:before="1" w:line="266" w:lineRule="auto"/>
              <w:ind w:left="79"/>
              <w:jc w:val="both"/>
              <w:rPr>
                <w:sz w:val="18"/>
                <w:szCs w:val="18"/>
              </w:rPr>
            </w:pPr>
            <w:r w:rsidRPr="00950A78">
              <w:rPr>
                <w:w w:val="105"/>
                <w:sz w:val="18"/>
                <w:szCs w:val="18"/>
              </w:rPr>
              <w:t>Рассказывать,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используя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историческую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карту,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мусульманском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завоевании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Индии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>
              <w:rPr>
                <w:w w:val="105"/>
                <w:sz w:val="18"/>
                <w:szCs w:val="18"/>
              </w:rPr>
              <w:t xml:space="preserve">создании Делийского султаната. </w:t>
            </w:r>
            <w:r w:rsidRPr="00950A78">
              <w:rPr>
                <w:w w:val="105"/>
                <w:sz w:val="18"/>
                <w:szCs w:val="18"/>
              </w:rPr>
              <w:t>Используя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иллюстрации,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рассказывать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культуре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народов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Востока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V—XV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вв.,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распознавать</w:t>
            </w:r>
            <w:r w:rsidRPr="00950A78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характерные</w:t>
            </w:r>
            <w:r w:rsidRPr="00950A78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черты</w:t>
            </w:r>
            <w:r w:rsidRPr="00950A78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</w:t>
            </w:r>
            <w:r w:rsidRPr="00950A78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архитектурных</w:t>
            </w:r>
            <w:r w:rsidRPr="00950A78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сооружениях,</w:t>
            </w:r>
            <w:r w:rsidRPr="00950A78">
              <w:rPr>
                <w:spacing w:val="-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произведениях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живописи;</w:t>
            </w:r>
            <w:r>
              <w:rPr>
                <w:spacing w:val="-2"/>
                <w:w w:val="105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2F0307" w:rsidRPr="00786B6C" w:rsidRDefault="002F0307" w:rsidP="00FB20A3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День Героев Отечества. Урок Мужества.</w:t>
            </w:r>
          </w:p>
        </w:tc>
        <w:tc>
          <w:tcPr>
            <w:tcW w:w="2438" w:type="dxa"/>
          </w:tcPr>
          <w:p w:rsidR="002F0307" w:rsidRPr="005D4F7B" w:rsidRDefault="000013D0" w:rsidP="00FB20A3">
            <w:pPr>
              <w:jc w:val="center"/>
              <w:rPr>
                <w:rFonts w:ascii="Times New Roman" w:hAnsi="Times New Roman" w:cs="Times New Roman"/>
                <w:color w:val="0563C1" w:themeColor="hyperlink"/>
                <w:sz w:val="24"/>
                <w:u w:val="single"/>
                <w:lang w:val="ru-RU"/>
              </w:rPr>
            </w:pPr>
            <w:r>
              <w:fldChar w:fldCharType="begin"/>
            </w:r>
            <w:r w:rsidRPr="000013D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013D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013D0">
              <w:rPr>
                <w:lang w:val="ru-RU"/>
              </w:rPr>
              <w:instrText>://</w:instrText>
            </w:r>
            <w:r>
              <w:instrText>sdo</w:instrText>
            </w:r>
            <w:r w:rsidRPr="000013D0">
              <w:rPr>
                <w:lang w:val="ru-RU"/>
              </w:rPr>
              <w:instrText>.</w:instrText>
            </w:r>
            <w:r>
              <w:instrText>edu</w:instrText>
            </w:r>
            <w:r w:rsidRPr="000013D0">
              <w:rPr>
                <w:lang w:val="ru-RU"/>
              </w:rPr>
              <w:instrText>.</w:instrText>
            </w:r>
            <w:r>
              <w:instrText>orb</w:instrText>
            </w:r>
            <w:r w:rsidRPr="000013D0">
              <w:rPr>
                <w:lang w:val="ru-RU"/>
              </w:rPr>
              <w:instrText>.</w:instrText>
            </w:r>
            <w:r>
              <w:instrText>ru</w:instrText>
            </w:r>
            <w:r w:rsidRPr="000013D0">
              <w:rPr>
                <w:lang w:val="ru-RU"/>
              </w:rPr>
              <w:instrText>/</w:instrText>
            </w:r>
            <w:r>
              <w:instrText>theme</w:instrText>
            </w:r>
            <w:r w:rsidRPr="000013D0">
              <w:rPr>
                <w:lang w:val="ru-RU"/>
              </w:rPr>
              <w:instrText>.</w:instrText>
            </w:r>
            <w:r>
              <w:instrText>php</w:instrText>
            </w:r>
            <w:r w:rsidRPr="000013D0">
              <w:rPr>
                <w:lang w:val="ru-RU"/>
              </w:rPr>
              <w:instrText>?</w:instrText>
            </w:r>
            <w:r>
              <w:instrText>id</w:instrText>
            </w:r>
            <w:r w:rsidRPr="000013D0">
              <w:rPr>
                <w:lang w:val="ru-RU"/>
              </w:rPr>
              <w:instrText xml:space="preserve">=221" </w:instrText>
            </w:r>
            <w:r>
              <w:fldChar w:fldCharType="separate"/>
            </w:r>
            <w:r w:rsidR="002F0307" w:rsidRPr="002D485E">
              <w:rPr>
                <w:rStyle w:val="aff"/>
                <w:rFonts w:ascii="Times New Roman" w:hAnsi="Times New Roman" w:cs="Times New Roman"/>
                <w:sz w:val="24"/>
              </w:rPr>
              <w:t>https</w:t>
            </w:r>
            <w:r w:rsidR="002F0307"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://</w:t>
            </w:r>
            <w:proofErr w:type="spellStart"/>
            <w:r w:rsidR="002F0307" w:rsidRPr="002D485E">
              <w:rPr>
                <w:rStyle w:val="aff"/>
                <w:rFonts w:ascii="Times New Roman" w:hAnsi="Times New Roman" w:cs="Times New Roman"/>
                <w:sz w:val="24"/>
              </w:rPr>
              <w:t>sdo</w:t>
            </w:r>
            <w:proofErr w:type="spellEnd"/>
            <w:r w:rsidR="002F0307"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="002F0307" w:rsidRPr="002D485E">
              <w:rPr>
                <w:rStyle w:val="aff"/>
                <w:rFonts w:ascii="Times New Roman" w:hAnsi="Times New Roman" w:cs="Times New Roman"/>
                <w:sz w:val="24"/>
              </w:rPr>
              <w:t>edu</w:t>
            </w:r>
            <w:proofErr w:type="spellEnd"/>
            <w:r w:rsidR="002F0307"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r w:rsidR="002F0307" w:rsidRPr="002D485E">
              <w:rPr>
                <w:rStyle w:val="aff"/>
                <w:rFonts w:ascii="Times New Roman" w:hAnsi="Times New Roman" w:cs="Times New Roman"/>
                <w:sz w:val="24"/>
              </w:rPr>
              <w:t>orb</w:t>
            </w:r>
            <w:r w:rsidR="002F0307"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="002F0307" w:rsidRPr="002D485E">
              <w:rPr>
                <w:rStyle w:val="aff"/>
                <w:rFonts w:ascii="Times New Roman" w:hAnsi="Times New Roman" w:cs="Times New Roman"/>
                <w:sz w:val="24"/>
              </w:rPr>
              <w:t>ru</w:t>
            </w:r>
            <w:proofErr w:type="spellEnd"/>
            <w:r w:rsidR="002F0307"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/</w:t>
            </w:r>
            <w:r w:rsidR="002F0307" w:rsidRPr="002D485E">
              <w:rPr>
                <w:rStyle w:val="aff"/>
                <w:rFonts w:ascii="Times New Roman" w:hAnsi="Times New Roman" w:cs="Times New Roman"/>
                <w:sz w:val="24"/>
              </w:rPr>
              <w:t>theme</w:t>
            </w:r>
            <w:r w:rsidR="002F0307"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="002F0307" w:rsidRPr="002D485E">
              <w:rPr>
                <w:rStyle w:val="aff"/>
                <w:rFonts w:ascii="Times New Roman" w:hAnsi="Times New Roman" w:cs="Times New Roman"/>
                <w:sz w:val="24"/>
              </w:rPr>
              <w:t>php</w:t>
            </w:r>
            <w:proofErr w:type="spellEnd"/>
            <w:r w:rsidR="002F0307"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?</w:t>
            </w:r>
            <w:r w:rsidR="002F0307" w:rsidRPr="002D485E">
              <w:rPr>
                <w:rStyle w:val="aff"/>
                <w:rFonts w:ascii="Times New Roman" w:hAnsi="Times New Roman" w:cs="Times New Roman"/>
                <w:sz w:val="24"/>
              </w:rPr>
              <w:t>id</w:t>
            </w:r>
            <w:r w:rsidR="002F0307"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=221</w:t>
            </w:r>
            <w:r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fldChar w:fldCharType="end"/>
            </w:r>
          </w:p>
          <w:p w:rsidR="002F0307" w:rsidRPr="005D4F7B" w:rsidRDefault="002F0307" w:rsidP="00FB20A3">
            <w:pPr>
              <w:jc w:val="center"/>
              <w:rPr>
                <w:rFonts w:ascii="Times New Roman" w:hAnsi="Times New Roman" w:cs="Times New Roman"/>
                <w:color w:val="0563C1" w:themeColor="hyperlink"/>
                <w:sz w:val="24"/>
                <w:u w:val="single"/>
                <w:lang w:val="ru-RU"/>
              </w:rPr>
            </w:pPr>
            <w:r w:rsidRPr="005D4F7B">
              <w:rPr>
                <w:rFonts w:ascii="Times New Roman" w:hAnsi="Times New Roman" w:cs="Times New Roman"/>
                <w:color w:val="0563C1" w:themeColor="hyperlink"/>
                <w:sz w:val="24"/>
                <w:u w:val="single"/>
                <w:lang w:val="ru-RU"/>
              </w:rPr>
              <w:t xml:space="preserve"> </w:t>
            </w:r>
            <w:r w:rsidR="000013D0">
              <w:fldChar w:fldCharType="begin"/>
            </w:r>
            <w:r w:rsidR="000013D0" w:rsidRPr="000013D0">
              <w:rPr>
                <w:lang w:val="ru-RU"/>
              </w:rPr>
              <w:instrText xml:space="preserve"> </w:instrText>
            </w:r>
            <w:r w:rsidR="000013D0">
              <w:instrText>HYPERLINK</w:instrText>
            </w:r>
            <w:r w:rsidR="000013D0" w:rsidRPr="000013D0">
              <w:rPr>
                <w:lang w:val="ru-RU"/>
              </w:rPr>
              <w:instrText xml:space="preserve"> "</w:instrText>
            </w:r>
            <w:r w:rsidR="000013D0">
              <w:instrText>https</w:instrText>
            </w:r>
            <w:r w:rsidR="000013D0" w:rsidRPr="000013D0">
              <w:rPr>
                <w:lang w:val="ru-RU"/>
              </w:rPr>
              <w:instrText>://</w:instrText>
            </w:r>
            <w:r w:rsidR="000013D0">
              <w:instrText>resh</w:instrText>
            </w:r>
            <w:r w:rsidR="000013D0" w:rsidRPr="000013D0">
              <w:rPr>
                <w:lang w:val="ru-RU"/>
              </w:rPr>
              <w:instrText>.</w:instrText>
            </w:r>
            <w:r w:rsidR="000013D0">
              <w:instrText>edu</w:instrText>
            </w:r>
            <w:r w:rsidR="000013D0" w:rsidRPr="000013D0">
              <w:rPr>
                <w:lang w:val="ru-RU"/>
              </w:rPr>
              <w:instrText>.</w:instrText>
            </w:r>
            <w:r w:rsidR="000013D0">
              <w:instrText>ru</w:instrText>
            </w:r>
            <w:r w:rsidR="000013D0" w:rsidRPr="000013D0">
              <w:rPr>
                <w:lang w:val="ru-RU"/>
              </w:rPr>
              <w:instrText>/</w:instrText>
            </w:r>
            <w:r w:rsidR="000013D0">
              <w:instrText>subject</w:instrText>
            </w:r>
            <w:r w:rsidR="000013D0" w:rsidRPr="000013D0">
              <w:rPr>
                <w:lang w:val="ru-RU"/>
              </w:rPr>
              <w:instrText xml:space="preserve">/24/" </w:instrText>
            </w:r>
            <w:r w:rsidR="000013D0">
              <w:fldChar w:fldCharType="separate"/>
            </w:r>
            <w:r w:rsidRPr="002D485E">
              <w:rPr>
                <w:rStyle w:val="aff"/>
                <w:rFonts w:ascii="Times New Roman" w:hAnsi="Times New Roman" w:cs="Times New Roman"/>
                <w:sz w:val="24"/>
              </w:rPr>
              <w:t>https</w:t>
            </w:r>
            <w:r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://</w:t>
            </w:r>
            <w:proofErr w:type="spellStart"/>
            <w:r w:rsidRPr="002D485E">
              <w:rPr>
                <w:rStyle w:val="aff"/>
                <w:rFonts w:ascii="Times New Roman" w:hAnsi="Times New Roman" w:cs="Times New Roman"/>
                <w:sz w:val="24"/>
              </w:rPr>
              <w:t>resh</w:t>
            </w:r>
            <w:proofErr w:type="spellEnd"/>
            <w:r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Pr="002D485E">
              <w:rPr>
                <w:rStyle w:val="aff"/>
                <w:rFonts w:ascii="Times New Roman" w:hAnsi="Times New Roman" w:cs="Times New Roman"/>
                <w:sz w:val="24"/>
              </w:rPr>
              <w:t>edu</w:t>
            </w:r>
            <w:proofErr w:type="spellEnd"/>
            <w:r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Pr="002D485E">
              <w:rPr>
                <w:rStyle w:val="aff"/>
                <w:rFonts w:ascii="Times New Roman" w:hAnsi="Times New Roman" w:cs="Times New Roman"/>
                <w:sz w:val="24"/>
              </w:rPr>
              <w:t>ru</w:t>
            </w:r>
            <w:proofErr w:type="spellEnd"/>
            <w:r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/</w:t>
            </w:r>
            <w:r w:rsidRPr="002D485E">
              <w:rPr>
                <w:rStyle w:val="aff"/>
                <w:rFonts w:ascii="Times New Roman" w:hAnsi="Times New Roman" w:cs="Times New Roman"/>
                <w:sz w:val="24"/>
              </w:rPr>
              <w:t>subject</w:t>
            </w:r>
            <w:r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/24/</w:t>
            </w:r>
            <w:r w:rsidR="000013D0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fldChar w:fldCharType="end"/>
            </w:r>
          </w:p>
          <w:p w:rsidR="002F0307" w:rsidRPr="005D4F7B" w:rsidRDefault="002F0307" w:rsidP="00FB20A3">
            <w:pPr>
              <w:jc w:val="center"/>
              <w:rPr>
                <w:rStyle w:val="aff"/>
                <w:rFonts w:ascii="Times New Roman" w:hAnsi="Times New Roman" w:cs="Times New Roman"/>
                <w:sz w:val="24"/>
                <w:lang w:val="ru-RU"/>
              </w:rPr>
            </w:pPr>
            <w:r w:rsidRPr="00505E53">
              <w:rPr>
                <w:rStyle w:val="aff"/>
                <w:rFonts w:ascii="Times New Roman" w:hAnsi="Times New Roman" w:cs="Times New Roman"/>
                <w:sz w:val="24"/>
              </w:rPr>
              <w:t>http</w:t>
            </w:r>
            <w:r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://</w:t>
            </w:r>
            <w:r w:rsidRPr="00505E53">
              <w:rPr>
                <w:rStyle w:val="aff"/>
                <w:rFonts w:ascii="Times New Roman" w:hAnsi="Times New Roman" w:cs="Times New Roman"/>
                <w:sz w:val="24"/>
              </w:rPr>
              <w:t>school</w:t>
            </w:r>
            <w:r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-</w:t>
            </w:r>
            <w:r w:rsidRPr="00505E53">
              <w:rPr>
                <w:rStyle w:val="aff"/>
                <w:rFonts w:ascii="Times New Roman" w:hAnsi="Times New Roman" w:cs="Times New Roman"/>
                <w:sz w:val="24"/>
              </w:rPr>
              <w:t>collection</w:t>
            </w:r>
            <w:r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Pr="00505E53">
              <w:rPr>
                <w:rStyle w:val="aff"/>
                <w:rFonts w:ascii="Times New Roman" w:hAnsi="Times New Roman" w:cs="Times New Roman"/>
                <w:sz w:val="24"/>
              </w:rPr>
              <w:t>edu</w:t>
            </w:r>
            <w:proofErr w:type="spellEnd"/>
            <w:r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Pr="00505E53">
              <w:rPr>
                <w:rStyle w:val="aff"/>
                <w:rFonts w:ascii="Times New Roman" w:hAnsi="Times New Roman" w:cs="Times New Roman"/>
                <w:sz w:val="24"/>
              </w:rPr>
              <w:t>ru</w:t>
            </w:r>
            <w:proofErr w:type="spellEnd"/>
            <w:r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/</w:t>
            </w:r>
            <w:r w:rsidRPr="00505E53">
              <w:rPr>
                <w:rStyle w:val="aff"/>
                <w:rFonts w:ascii="Times New Roman" w:hAnsi="Times New Roman" w:cs="Times New Roman"/>
                <w:sz w:val="24"/>
              </w:rPr>
              <w:t>catalog</w:t>
            </w:r>
            <w:r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/</w:t>
            </w:r>
          </w:p>
        </w:tc>
      </w:tr>
      <w:tr w:rsidR="002F0307" w:rsidTr="00FB20A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Default="002F0307" w:rsidP="00FB20A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2.8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786B6C" w:rsidRDefault="002F0307" w:rsidP="00FB20A3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6C3EFD" w:rsidRDefault="002F0307" w:rsidP="00FB20A3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567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2F0307" w:rsidRPr="00950A78" w:rsidRDefault="002F0307" w:rsidP="00FB20A3">
            <w:pPr>
              <w:pStyle w:val="TableParagraph"/>
              <w:spacing w:before="64" w:line="266" w:lineRule="auto"/>
              <w:ind w:left="79"/>
              <w:jc w:val="both"/>
              <w:rPr>
                <w:sz w:val="18"/>
                <w:szCs w:val="18"/>
              </w:rPr>
            </w:pPr>
            <w:r w:rsidRPr="00950A78">
              <w:rPr>
                <w:w w:val="105"/>
                <w:sz w:val="18"/>
                <w:szCs w:val="18"/>
              </w:rPr>
              <w:t>Рассказывать</w:t>
            </w:r>
            <w:r w:rsidRPr="00950A78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</w:t>
            </w:r>
            <w:r w:rsidRPr="00950A78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древних</w:t>
            </w:r>
            <w:r w:rsidRPr="00950A78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обитателях</w:t>
            </w:r>
            <w:r w:rsidRPr="00950A78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Америки,</w:t>
            </w:r>
            <w:r w:rsidRPr="00950A78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условиях</w:t>
            </w:r>
            <w:r w:rsidRPr="00950A78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их</w:t>
            </w:r>
            <w:r w:rsidRPr="00950A78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жизни,</w:t>
            </w:r>
            <w:r w:rsidRPr="00950A78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основных</w:t>
            </w:r>
            <w:r w:rsidRPr="00950A78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занятиях;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Называть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показывать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на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исторической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карте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крупные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государства,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существовавшие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Америке в эпоху Средневековья;</w:t>
            </w:r>
          </w:p>
          <w:p w:rsidR="002F0307" w:rsidRPr="00950A78" w:rsidRDefault="002F0307" w:rsidP="00FB20A3">
            <w:pPr>
              <w:pStyle w:val="TableParagraph"/>
              <w:spacing w:before="2" w:line="266" w:lineRule="auto"/>
              <w:ind w:left="79" w:right="216"/>
              <w:jc w:val="both"/>
              <w:rPr>
                <w:sz w:val="18"/>
                <w:szCs w:val="18"/>
              </w:rPr>
            </w:pPr>
            <w:r w:rsidRPr="00950A78">
              <w:rPr>
                <w:w w:val="105"/>
                <w:sz w:val="18"/>
                <w:szCs w:val="18"/>
              </w:rPr>
              <w:t>Систематизировать материал о цивилизациях средневековой Америки в таблице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(территория,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главные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города,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правители,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религиозные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верования,</w:t>
            </w:r>
            <w:r w:rsidRPr="00950A78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знания,</w:t>
            </w:r>
            <w:r w:rsidRPr="00950A78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искусство);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Представлять сообщение (презентацию) о художественной культуре одной из</w:t>
            </w:r>
            <w:r w:rsidRPr="00950A78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w w:val="105"/>
                <w:sz w:val="18"/>
                <w:szCs w:val="18"/>
              </w:rPr>
              <w:t>средневековых цивилизаций Америки (по выбору);</w:t>
            </w:r>
          </w:p>
        </w:tc>
        <w:tc>
          <w:tcPr>
            <w:tcW w:w="1701" w:type="dxa"/>
          </w:tcPr>
          <w:p w:rsidR="002F0307" w:rsidRPr="003057BD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36395">
              <w:rPr>
                <w:rFonts w:ascii="Times New Roman" w:hAnsi="Times New Roman" w:cs="Times New Roman"/>
                <w:sz w:val="24"/>
              </w:rPr>
              <w:t>Тематический</w:t>
            </w:r>
            <w:proofErr w:type="spellEnd"/>
            <w:r w:rsidRPr="003363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36395">
              <w:rPr>
                <w:rFonts w:ascii="Times New Roman" w:hAnsi="Times New Roman" w:cs="Times New Roman"/>
                <w:sz w:val="24"/>
              </w:rPr>
              <w:t>урок</w:t>
            </w:r>
            <w:proofErr w:type="spellEnd"/>
            <w:r w:rsidRPr="003363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36395">
              <w:rPr>
                <w:rFonts w:ascii="Times New Roman" w:hAnsi="Times New Roman" w:cs="Times New Roman"/>
                <w:sz w:val="24"/>
              </w:rPr>
              <w:t>цифры</w:t>
            </w:r>
            <w:proofErr w:type="spellEnd"/>
            <w:r w:rsidRPr="0033639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438" w:type="dxa"/>
          </w:tcPr>
          <w:p w:rsidR="002F0307" w:rsidRPr="002D485E" w:rsidRDefault="000013D0" w:rsidP="00FB20A3">
            <w:pPr>
              <w:jc w:val="center"/>
              <w:rPr>
                <w:rFonts w:ascii="Times New Roman" w:hAnsi="Times New Roman" w:cs="Times New Roman"/>
                <w:color w:val="0563C1" w:themeColor="hyperlink"/>
                <w:sz w:val="24"/>
                <w:u w:val="single"/>
              </w:rPr>
            </w:pPr>
            <w:hyperlink r:id="rId20" w:history="1">
              <w:r w:rsidR="002F0307" w:rsidRPr="002D485E">
                <w:rPr>
                  <w:rStyle w:val="aff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color w:val="0563C1" w:themeColor="hyperlink"/>
                <w:sz w:val="24"/>
                <w:u w:val="single"/>
              </w:rPr>
            </w:pPr>
            <w:r w:rsidRPr="002D485E">
              <w:rPr>
                <w:rFonts w:ascii="Times New Roman" w:hAnsi="Times New Roman" w:cs="Times New Roman"/>
                <w:color w:val="0563C1" w:themeColor="hyperlink"/>
                <w:sz w:val="24"/>
                <w:u w:val="single"/>
              </w:rPr>
              <w:t xml:space="preserve"> </w:t>
            </w:r>
            <w:hyperlink r:id="rId21" w:history="1">
              <w:r w:rsidRPr="002D485E">
                <w:rPr>
                  <w:rStyle w:val="aff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2F0307" w:rsidRDefault="000013D0" w:rsidP="00FB20A3">
            <w:pPr>
              <w:jc w:val="center"/>
              <w:rPr>
                <w:rStyle w:val="aff"/>
                <w:rFonts w:ascii="Times New Roman" w:hAnsi="Times New Roman" w:cs="Times New Roman"/>
                <w:sz w:val="24"/>
              </w:rPr>
            </w:pPr>
            <w:hyperlink r:id="rId22" w:history="1">
              <w:r w:rsidR="002F0307" w:rsidRPr="00F72EDC">
                <w:rPr>
                  <w:rStyle w:val="aff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</w:p>
          <w:p w:rsidR="002F0307" w:rsidRDefault="002F0307" w:rsidP="00FB20A3">
            <w:pPr>
              <w:jc w:val="center"/>
              <w:rPr>
                <w:rStyle w:val="aff"/>
                <w:rFonts w:ascii="Times New Roman" w:hAnsi="Times New Roman" w:cs="Times New Roman"/>
                <w:sz w:val="24"/>
              </w:rPr>
            </w:pPr>
          </w:p>
        </w:tc>
      </w:tr>
      <w:tr w:rsidR="002F0307" w:rsidTr="00FB20A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Default="002F0307" w:rsidP="00FB20A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lastRenderedPageBreak/>
              <w:t>2.9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6C3EFD" w:rsidRDefault="002F0307" w:rsidP="00FB20A3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proofErr w:type="spellStart"/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Обобщение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6C3EFD" w:rsidRDefault="002F0307" w:rsidP="00FB20A3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 w:rsidRPr="006C3EFD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567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51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2F0307" w:rsidRPr="00950A78" w:rsidRDefault="002F0307" w:rsidP="00FB20A3">
            <w:pPr>
              <w:pStyle w:val="TableParagraph"/>
              <w:spacing w:before="64"/>
              <w:ind w:left="79"/>
              <w:jc w:val="both"/>
              <w:rPr>
                <w:sz w:val="18"/>
                <w:szCs w:val="18"/>
              </w:rPr>
            </w:pPr>
            <w:r w:rsidRPr="00950A78">
              <w:rPr>
                <w:spacing w:val="-2"/>
                <w:w w:val="105"/>
                <w:sz w:val="18"/>
                <w:szCs w:val="18"/>
              </w:rPr>
              <w:t>Представлять</w:t>
            </w:r>
            <w:r w:rsidRPr="00950A78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историческое</w:t>
            </w:r>
            <w:r w:rsidRPr="00950A78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и</w:t>
            </w:r>
            <w:r w:rsidRPr="00950A78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культурное</w:t>
            </w:r>
            <w:r w:rsidRPr="00950A78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наследие</w:t>
            </w:r>
            <w:r w:rsidRPr="00950A78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Средних</w:t>
            </w:r>
            <w:r w:rsidRPr="00950A78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Pr="00950A78">
              <w:rPr>
                <w:spacing w:val="-2"/>
                <w:w w:val="105"/>
                <w:sz w:val="18"/>
                <w:szCs w:val="18"/>
              </w:rPr>
              <w:t>веков;</w:t>
            </w:r>
          </w:p>
        </w:tc>
        <w:tc>
          <w:tcPr>
            <w:tcW w:w="1701" w:type="dxa"/>
          </w:tcPr>
          <w:p w:rsidR="002F0307" w:rsidRPr="003057BD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Урок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открытых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мыслей</w:t>
            </w:r>
            <w:proofErr w:type="spellEnd"/>
          </w:p>
        </w:tc>
        <w:tc>
          <w:tcPr>
            <w:tcW w:w="2438" w:type="dxa"/>
          </w:tcPr>
          <w:p w:rsidR="002F0307" w:rsidRPr="002D485E" w:rsidRDefault="000013D0" w:rsidP="00FB20A3">
            <w:pPr>
              <w:jc w:val="center"/>
              <w:rPr>
                <w:rFonts w:ascii="Times New Roman" w:hAnsi="Times New Roman" w:cs="Times New Roman"/>
                <w:color w:val="0563C1" w:themeColor="hyperlink"/>
                <w:sz w:val="24"/>
                <w:u w:val="single"/>
              </w:rPr>
            </w:pPr>
            <w:hyperlink r:id="rId23" w:history="1">
              <w:r w:rsidR="002F0307" w:rsidRPr="002D485E">
                <w:rPr>
                  <w:rStyle w:val="aff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color w:val="0563C1" w:themeColor="hyperlink"/>
                <w:sz w:val="24"/>
                <w:u w:val="single"/>
              </w:rPr>
            </w:pPr>
            <w:r w:rsidRPr="002D485E">
              <w:rPr>
                <w:rFonts w:ascii="Times New Roman" w:hAnsi="Times New Roman" w:cs="Times New Roman"/>
                <w:color w:val="0563C1" w:themeColor="hyperlink"/>
                <w:sz w:val="24"/>
                <w:u w:val="single"/>
              </w:rPr>
              <w:t xml:space="preserve"> </w:t>
            </w:r>
            <w:hyperlink r:id="rId24" w:history="1">
              <w:r w:rsidRPr="002D485E">
                <w:rPr>
                  <w:rStyle w:val="aff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2F0307" w:rsidRDefault="002F0307" w:rsidP="00FB20A3">
            <w:pPr>
              <w:jc w:val="center"/>
              <w:rPr>
                <w:rStyle w:val="aff"/>
                <w:rFonts w:ascii="Times New Roman" w:hAnsi="Times New Roman" w:cs="Times New Roman"/>
                <w:sz w:val="24"/>
              </w:rPr>
            </w:pPr>
            <w:r w:rsidRPr="00505E53">
              <w:rPr>
                <w:rStyle w:val="aff"/>
                <w:rFonts w:ascii="Times New Roman" w:hAnsi="Times New Roman" w:cs="Times New Roman"/>
                <w:sz w:val="24"/>
              </w:rPr>
              <w:t>http://school-collection.edu.ru/catalog/</w:t>
            </w:r>
          </w:p>
        </w:tc>
      </w:tr>
      <w:tr w:rsidR="002F0307" w:rsidTr="00FB20A3">
        <w:tc>
          <w:tcPr>
            <w:tcW w:w="3256" w:type="dxa"/>
            <w:gridSpan w:val="2"/>
            <w:tcBorders>
              <w:right w:val="single" w:sz="4" w:space="0" w:color="000000"/>
            </w:tcBorders>
          </w:tcPr>
          <w:p w:rsidR="002F0307" w:rsidRPr="0006435B" w:rsidRDefault="002F0307" w:rsidP="00FB20A3">
            <w:pPr>
              <w:autoSpaceDE w:val="0"/>
              <w:autoSpaceDN w:val="0"/>
              <w:spacing w:before="78" w:line="230" w:lineRule="auto"/>
              <w:ind w:left="72"/>
              <w:rPr>
                <w:b/>
                <w:sz w:val="24"/>
              </w:rPr>
            </w:pPr>
            <w:proofErr w:type="spellStart"/>
            <w:r w:rsidRPr="0006435B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Итого</w:t>
            </w:r>
            <w:proofErr w:type="spellEnd"/>
            <w:r w:rsidRPr="0006435B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 xml:space="preserve"> </w:t>
            </w:r>
            <w:proofErr w:type="spellStart"/>
            <w:r w:rsidRPr="0006435B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по</w:t>
            </w:r>
            <w:proofErr w:type="spellEnd"/>
            <w:r w:rsidRPr="0006435B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 xml:space="preserve"> </w:t>
            </w:r>
            <w:proofErr w:type="spellStart"/>
            <w:r w:rsidRPr="0006435B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разделу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06435B" w:rsidRDefault="002F0307" w:rsidP="00FB20A3">
            <w:pPr>
              <w:autoSpaceDE w:val="0"/>
              <w:autoSpaceDN w:val="0"/>
              <w:spacing w:before="78" w:line="230" w:lineRule="auto"/>
              <w:ind w:left="72"/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  <w:tc>
          <w:tcPr>
            <w:tcW w:w="567" w:type="dxa"/>
          </w:tcPr>
          <w:p w:rsidR="002F0307" w:rsidRPr="0063093B" w:rsidRDefault="002F0307" w:rsidP="00FB20A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1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355" w:type="dxa"/>
            <w:gridSpan w:val="3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F0307" w:rsidRPr="000013D0" w:rsidTr="00FB20A3">
        <w:tc>
          <w:tcPr>
            <w:tcW w:w="14737" w:type="dxa"/>
            <w:gridSpan w:val="8"/>
          </w:tcPr>
          <w:p w:rsidR="002F0307" w:rsidRPr="00786B6C" w:rsidRDefault="002F0307" w:rsidP="00FB20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6B6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3. История России. От Руси к Российскому государству</w:t>
            </w:r>
            <w:r w:rsidRPr="00786B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– 43 часа</w:t>
            </w:r>
          </w:p>
        </w:tc>
      </w:tr>
      <w:tr w:rsidR="002F0307" w:rsidRPr="000013D0" w:rsidTr="00FB20A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06435B" w:rsidRDefault="002F0307" w:rsidP="00FB20A3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</w:t>
            </w:r>
            <w:r w:rsidRPr="0006435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.1.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336395" w:rsidRDefault="002F0307" w:rsidP="00FB20A3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proofErr w:type="spellStart"/>
            <w:r w:rsidRPr="00336395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Введение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336395" w:rsidRDefault="002F0307" w:rsidP="00FB20A3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 w:rsidRPr="00336395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</w:t>
            </w:r>
          </w:p>
        </w:tc>
        <w:tc>
          <w:tcPr>
            <w:tcW w:w="567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2F0307" w:rsidRPr="00D07C3F" w:rsidRDefault="002F0307" w:rsidP="00FB20A3">
            <w:pPr>
              <w:pStyle w:val="TableParagraph"/>
              <w:spacing w:before="64"/>
              <w:ind w:left="79"/>
              <w:rPr>
                <w:sz w:val="18"/>
              </w:rPr>
            </w:pPr>
            <w:r w:rsidRPr="00D07C3F">
              <w:rPr>
                <w:spacing w:val="-2"/>
                <w:w w:val="105"/>
                <w:sz w:val="18"/>
              </w:rPr>
              <w:t>Объяснять,</w:t>
            </w:r>
            <w:r w:rsidRPr="00D07C3F">
              <w:rPr>
                <w:spacing w:val="2"/>
                <w:w w:val="105"/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что</w:t>
            </w:r>
            <w:r w:rsidRPr="00D07C3F">
              <w:rPr>
                <w:spacing w:val="3"/>
                <w:w w:val="105"/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изучает</w:t>
            </w:r>
            <w:r w:rsidRPr="00D07C3F">
              <w:rPr>
                <w:spacing w:val="3"/>
                <w:w w:val="105"/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история</w:t>
            </w:r>
            <w:r w:rsidRPr="00D07C3F">
              <w:rPr>
                <w:spacing w:val="3"/>
                <w:w w:val="105"/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Отечества;</w:t>
            </w:r>
            <w:r w:rsidRPr="00D07C3F">
              <w:rPr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Различать</w:t>
            </w:r>
            <w:r w:rsidRPr="00D07C3F">
              <w:rPr>
                <w:spacing w:val="3"/>
                <w:w w:val="105"/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виды</w:t>
            </w:r>
            <w:r w:rsidRPr="00D07C3F">
              <w:rPr>
                <w:spacing w:val="3"/>
                <w:w w:val="105"/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исторических</w:t>
            </w:r>
            <w:r w:rsidRPr="00D07C3F">
              <w:rPr>
                <w:spacing w:val="3"/>
                <w:w w:val="105"/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источников,</w:t>
            </w:r>
            <w:r w:rsidRPr="00D07C3F">
              <w:rPr>
                <w:spacing w:val="3"/>
                <w:w w:val="105"/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с</w:t>
            </w:r>
            <w:r w:rsidRPr="00D07C3F">
              <w:rPr>
                <w:spacing w:val="4"/>
                <w:w w:val="105"/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опорой</w:t>
            </w:r>
            <w:r w:rsidRPr="00D07C3F">
              <w:rPr>
                <w:spacing w:val="3"/>
                <w:w w:val="105"/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на</w:t>
            </w:r>
            <w:r w:rsidRPr="00D07C3F">
              <w:rPr>
                <w:spacing w:val="3"/>
                <w:w w:val="105"/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приобретенные</w:t>
            </w:r>
            <w:r w:rsidRPr="00D07C3F">
              <w:rPr>
                <w:spacing w:val="3"/>
                <w:w w:val="105"/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ранее</w:t>
            </w:r>
            <w:r w:rsidRPr="00D07C3F">
              <w:rPr>
                <w:spacing w:val="4"/>
                <w:w w:val="105"/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знания</w:t>
            </w:r>
            <w:r w:rsidRPr="00D07C3F">
              <w:rPr>
                <w:spacing w:val="3"/>
                <w:w w:val="105"/>
                <w:sz w:val="18"/>
              </w:rPr>
              <w:t xml:space="preserve"> </w:t>
            </w:r>
            <w:r w:rsidRPr="00D07C3F">
              <w:rPr>
                <w:spacing w:val="-5"/>
                <w:w w:val="105"/>
                <w:sz w:val="18"/>
              </w:rPr>
              <w:t>(5</w:t>
            </w:r>
            <w:r w:rsidRPr="00D07C3F">
              <w:rPr>
                <w:sz w:val="18"/>
              </w:rPr>
              <w:t xml:space="preserve"> </w:t>
            </w:r>
            <w:r w:rsidRPr="00D07C3F">
              <w:rPr>
                <w:w w:val="105"/>
                <w:sz w:val="18"/>
              </w:rPr>
              <w:t>—6</w:t>
            </w:r>
            <w:r w:rsidRPr="00D07C3F">
              <w:rPr>
                <w:spacing w:val="-4"/>
                <w:w w:val="105"/>
                <w:sz w:val="18"/>
              </w:rPr>
              <w:t xml:space="preserve"> </w:t>
            </w:r>
            <w:proofErr w:type="spellStart"/>
            <w:r w:rsidRPr="00D07C3F">
              <w:rPr>
                <w:spacing w:val="-2"/>
                <w:w w:val="105"/>
                <w:sz w:val="18"/>
              </w:rPr>
              <w:t>кл</w:t>
            </w:r>
            <w:proofErr w:type="spellEnd"/>
            <w:r w:rsidRPr="00D07C3F">
              <w:rPr>
                <w:spacing w:val="-2"/>
                <w:w w:val="105"/>
                <w:sz w:val="18"/>
              </w:rPr>
              <w:t>.);</w:t>
            </w:r>
            <w:r w:rsidRPr="00D07C3F">
              <w:rPr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Характеризовать</w:t>
            </w:r>
            <w:r w:rsidRPr="00D07C3F">
              <w:rPr>
                <w:spacing w:val="4"/>
                <w:w w:val="105"/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источники</w:t>
            </w:r>
            <w:r w:rsidRPr="00D07C3F">
              <w:rPr>
                <w:spacing w:val="4"/>
                <w:w w:val="105"/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по</w:t>
            </w:r>
            <w:r w:rsidRPr="00D07C3F">
              <w:rPr>
                <w:spacing w:val="4"/>
                <w:w w:val="105"/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российской</w:t>
            </w:r>
            <w:r w:rsidRPr="00D07C3F">
              <w:rPr>
                <w:spacing w:val="4"/>
                <w:w w:val="105"/>
                <w:sz w:val="18"/>
              </w:rPr>
              <w:t xml:space="preserve"> </w:t>
            </w:r>
            <w:r w:rsidRPr="00D07C3F">
              <w:rPr>
                <w:spacing w:val="-2"/>
                <w:w w:val="105"/>
                <w:sz w:val="18"/>
              </w:rPr>
              <w:t>истории;</w:t>
            </w:r>
            <w:r>
              <w:rPr>
                <w:sz w:val="18"/>
              </w:rPr>
              <w:t xml:space="preserve"> </w:t>
            </w:r>
            <w:r w:rsidRPr="00D07C3F">
              <w:rPr>
                <w:w w:val="105"/>
                <w:sz w:val="18"/>
              </w:rPr>
              <w:t>Показывать</w:t>
            </w:r>
            <w:r w:rsidRPr="00D07C3F">
              <w:rPr>
                <w:spacing w:val="-10"/>
                <w:w w:val="105"/>
                <w:sz w:val="18"/>
              </w:rPr>
              <w:t xml:space="preserve"> </w:t>
            </w:r>
            <w:r w:rsidRPr="00D07C3F">
              <w:rPr>
                <w:w w:val="105"/>
                <w:sz w:val="18"/>
              </w:rPr>
              <w:t>своеобразие</w:t>
            </w:r>
            <w:r w:rsidRPr="00D07C3F">
              <w:rPr>
                <w:spacing w:val="-10"/>
                <w:w w:val="105"/>
                <w:sz w:val="18"/>
              </w:rPr>
              <w:t xml:space="preserve"> </w:t>
            </w:r>
            <w:r w:rsidRPr="00D07C3F">
              <w:rPr>
                <w:w w:val="105"/>
                <w:sz w:val="18"/>
              </w:rPr>
              <w:t>геополитического</w:t>
            </w:r>
            <w:r w:rsidRPr="00D07C3F">
              <w:rPr>
                <w:spacing w:val="-10"/>
                <w:w w:val="105"/>
                <w:sz w:val="18"/>
              </w:rPr>
              <w:t xml:space="preserve"> </w:t>
            </w:r>
            <w:r w:rsidRPr="00D07C3F">
              <w:rPr>
                <w:w w:val="105"/>
                <w:sz w:val="18"/>
              </w:rPr>
              <w:t>положения</w:t>
            </w:r>
            <w:r w:rsidRPr="00D07C3F">
              <w:rPr>
                <w:spacing w:val="-10"/>
                <w:w w:val="105"/>
                <w:sz w:val="18"/>
              </w:rPr>
              <w:t xml:space="preserve"> </w:t>
            </w:r>
            <w:r w:rsidRPr="00D07C3F">
              <w:rPr>
                <w:w w:val="105"/>
                <w:sz w:val="18"/>
              </w:rPr>
              <w:t>России</w:t>
            </w:r>
            <w:r w:rsidRPr="00D07C3F">
              <w:rPr>
                <w:spacing w:val="-10"/>
                <w:w w:val="105"/>
                <w:sz w:val="18"/>
              </w:rPr>
              <w:t xml:space="preserve"> </w:t>
            </w:r>
            <w:r w:rsidRPr="00D07C3F">
              <w:rPr>
                <w:w w:val="105"/>
                <w:sz w:val="18"/>
              </w:rPr>
              <w:t>с</w:t>
            </w:r>
            <w:r w:rsidRPr="00D07C3F">
              <w:rPr>
                <w:spacing w:val="-10"/>
                <w:w w:val="105"/>
                <w:sz w:val="18"/>
              </w:rPr>
              <w:t xml:space="preserve"> </w:t>
            </w:r>
            <w:r w:rsidRPr="00D07C3F">
              <w:rPr>
                <w:w w:val="105"/>
                <w:sz w:val="18"/>
              </w:rPr>
              <w:t>опорой</w:t>
            </w:r>
            <w:r w:rsidRPr="00D07C3F">
              <w:rPr>
                <w:spacing w:val="-9"/>
                <w:w w:val="105"/>
                <w:sz w:val="18"/>
              </w:rPr>
              <w:t xml:space="preserve"> </w:t>
            </w:r>
            <w:r w:rsidRPr="00D07C3F">
              <w:rPr>
                <w:w w:val="105"/>
                <w:sz w:val="18"/>
              </w:rPr>
              <w:t>на</w:t>
            </w:r>
            <w:r w:rsidRPr="00D07C3F">
              <w:rPr>
                <w:spacing w:val="40"/>
                <w:w w:val="105"/>
                <w:sz w:val="18"/>
              </w:rPr>
              <w:t xml:space="preserve"> </w:t>
            </w:r>
            <w:r w:rsidRPr="00D07C3F">
              <w:rPr>
                <w:w w:val="105"/>
                <w:sz w:val="18"/>
              </w:rPr>
              <w:t>историческую</w:t>
            </w:r>
            <w:r w:rsidRPr="00D07C3F">
              <w:rPr>
                <w:spacing w:val="-3"/>
                <w:w w:val="105"/>
                <w:sz w:val="18"/>
              </w:rPr>
              <w:t xml:space="preserve"> </w:t>
            </w:r>
            <w:r w:rsidRPr="00D07C3F">
              <w:rPr>
                <w:w w:val="105"/>
                <w:sz w:val="18"/>
              </w:rPr>
              <w:t>карту;</w:t>
            </w:r>
          </w:p>
        </w:tc>
        <w:tc>
          <w:tcPr>
            <w:tcW w:w="1701" w:type="dxa"/>
          </w:tcPr>
          <w:p w:rsidR="002F0307" w:rsidRPr="00786B6C" w:rsidRDefault="002F0307" w:rsidP="00FB20A3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>Урок памяти «День освобождения Ленинграда от фашистской блокады».</w:t>
            </w:r>
          </w:p>
        </w:tc>
        <w:tc>
          <w:tcPr>
            <w:tcW w:w="2438" w:type="dxa"/>
          </w:tcPr>
          <w:p w:rsidR="002F0307" w:rsidRPr="00786B6C" w:rsidRDefault="000013D0" w:rsidP="00FB20A3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fldChar w:fldCharType="begin"/>
            </w:r>
            <w:r w:rsidRPr="000013D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013D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013D0">
              <w:rPr>
                <w:lang w:val="ru-RU"/>
              </w:rPr>
              <w:instrText>://</w:instrText>
            </w:r>
            <w:r>
              <w:instrText>sdo</w:instrText>
            </w:r>
            <w:r w:rsidRPr="000013D0">
              <w:rPr>
                <w:lang w:val="ru-RU"/>
              </w:rPr>
              <w:instrText>.</w:instrText>
            </w:r>
            <w:r>
              <w:instrText>edu</w:instrText>
            </w:r>
            <w:r w:rsidRPr="000013D0">
              <w:rPr>
                <w:lang w:val="ru-RU"/>
              </w:rPr>
              <w:instrText>.</w:instrText>
            </w:r>
            <w:r>
              <w:instrText>orb</w:instrText>
            </w:r>
            <w:r w:rsidRPr="000013D0">
              <w:rPr>
                <w:lang w:val="ru-RU"/>
              </w:rPr>
              <w:instrText>.</w:instrText>
            </w:r>
            <w:r>
              <w:instrText>ru</w:instrText>
            </w:r>
            <w:r w:rsidRPr="000013D0">
              <w:rPr>
                <w:lang w:val="ru-RU"/>
              </w:rPr>
              <w:instrText>/</w:instrText>
            </w:r>
            <w:r>
              <w:instrText>theme</w:instrText>
            </w:r>
            <w:r w:rsidRPr="000013D0">
              <w:rPr>
                <w:lang w:val="ru-RU"/>
              </w:rPr>
              <w:instrText>.</w:instrText>
            </w:r>
            <w:r>
              <w:instrText>php</w:instrText>
            </w:r>
            <w:r w:rsidRPr="000013D0">
              <w:rPr>
                <w:lang w:val="ru-RU"/>
              </w:rPr>
              <w:instrText>?</w:instrText>
            </w:r>
            <w:r>
              <w:instrText>id</w:instrText>
            </w:r>
            <w:r w:rsidRPr="000013D0">
              <w:rPr>
                <w:lang w:val="ru-RU"/>
              </w:rPr>
              <w:instrText xml:space="preserve">=221" </w:instrText>
            </w:r>
            <w:r>
              <w:fldChar w:fldCharType="separate"/>
            </w:r>
            <w:r w:rsidR="002F0307" w:rsidRPr="00F4447D">
              <w:rPr>
                <w:rStyle w:val="aff"/>
                <w:rFonts w:ascii="Times New Roman" w:hAnsi="Times New Roman" w:cs="Times New Roman"/>
                <w:sz w:val="24"/>
              </w:rPr>
              <w:t>https</w:t>
            </w:r>
            <w:r w:rsidR="002F0307" w:rsidRPr="00786B6C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://</w:t>
            </w:r>
            <w:proofErr w:type="spellStart"/>
            <w:r w:rsidR="002F0307" w:rsidRPr="00F4447D">
              <w:rPr>
                <w:rStyle w:val="aff"/>
                <w:rFonts w:ascii="Times New Roman" w:hAnsi="Times New Roman" w:cs="Times New Roman"/>
                <w:sz w:val="24"/>
              </w:rPr>
              <w:t>sdo</w:t>
            </w:r>
            <w:proofErr w:type="spellEnd"/>
            <w:r w:rsidR="002F0307" w:rsidRPr="00786B6C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="002F0307" w:rsidRPr="00F4447D">
              <w:rPr>
                <w:rStyle w:val="aff"/>
                <w:rFonts w:ascii="Times New Roman" w:hAnsi="Times New Roman" w:cs="Times New Roman"/>
                <w:sz w:val="24"/>
              </w:rPr>
              <w:t>edu</w:t>
            </w:r>
            <w:proofErr w:type="spellEnd"/>
            <w:r w:rsidR="002F0307" w:rsidRPr="00786B6C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r w:rsidR="002F0307" w:rsidRPr="00F4447D">
              <w:rPr>
                <w:rStyle w:val="aff"/>
                <w:rFonts w:ascii="Times New Roman" w:hAnsi="Times New Roman" w:cs="Times New Roman"/>
                <w:sz w:val="24"/>
              </w:rPr>
              <w:t>orb</w:t>
            </w:r>
            <w:r w:rsidR="002F0307" w:rsidRPr="00786B6C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="002F0307" w:rsidRPr="00F4447D">
              <w:rPr>
                <w:rStyle w:val="aff"/>
                <w:rFonts w:ascii="Times New Roman" w:hAnsi="Times New Roman" w:cs="Times New Roman"/>
                <w:sz w:val="24"/>
              </w:rPr>
              <w:t>ru</w:t>
            </w:r>
            <w:proofErr w:type="spellEnd"/>
            <w:r w:rsidR="002F0307" w:rsidRPr="00786B6C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/</w:t>
            </w:r>
            <w:r w:rsidR="002F0307" w:rsidRPr="00F4447D">
              <w:rPr>
                <w:rStyle w:val="aff"/>
                <w:rFonts w:ascii="Times New Roman" w:hAnsi="Times New Roman" w:cs="Times New Roman"/>
                <w:sz w:val="24"/>
              </w:rPr>
              <w:t>theme</w:t>
            </w:r>
            <w:r w:rsidR="002F0307" w:rsidRPr="00786B6C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="002F0307" w:rsidRPr="00F4447D">
              <w:rPr>
                <w:rStyle w:val="aff"/>
                <w:rFonts w:ascii="Times New Roman" w:hAnsi="Times New Roman" w:cs="Times New Roman"/>
                <w:sz w:val="24"/>
              </w:rPr>
              <w:t>php</w:t>
            </w:r>
            <w:proofErr w:type="spellEnd"/>
            <w:r w:rsidR="002F0307" w:rsidRPr="00786B6C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?</w:t>
            </w:r>
            <w:r w:rsidR="002F0307" w:rsidRPr="00F4447D">
              <w:rPr>
                <w:rStyle w:val="aff"/>
                <w:rFonts w:ascii="Times New Roman" w:hAnsi="Times New Roman" w:cs="Times New Roman"/>
                <w:sz w:val="24"/>
              </w:rPr>
              <w:t>id</w:t>
            </w:r>
            <w:r w:rsidR="002F0307" w:rsidRPr="00786B6C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=221</w:t>
            </w:r>
            <w:r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fldChar w:fldCharType="end"/>
            </w:r>
          </w:p>
          <w:p w:rsidR="002F0307" w:rsidRPr="00786B6C" w:rsidRDefault="002F0307" w:rsidP="00FB20A3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0013D0">
              <w:fldChar w:fldCharType="begin"/>
            </w:r>
            <w:r w:rsidR="000013D0" w:rsidRPr="000013D0">
              <w:rPr>
                <w:lang w:val="ru-RU"/>
              </w:rPr>
              <w:instrText xml:space="preserve"> </w:instrText>
            </w:r>
            <w:r w:rsidR="000013D0">
              <w:instrText>HYPERLINK</w:instrText>
            </w:r>
            <w:r w:rsidR="000013D0" w:rsidRPr="000013D0">
              <w:rPr>
                <w:lang w:val="ru-RU"/>
              </w:rPr>
              <w:instrText xml:space="preserve"> "</w:instrText>
            </w:r>
            <w:r w:rsidR="000013D0">
              <w:instrText>https</w:instrText>
            </w:r>
            <w:r w:rsidR="000013D0" w:rsidRPr="000013D0">
              <w:rPr>
                <w:lang w:val="ru-RU"/>
              </w:rPr>
              <w:instrText>://</w:instrText>
            </w:r>
            <w:r w:rsidR="000013D0">
              <w:instrText>resh</w:instrText>
            </w:r>
            <w:r w:rsidR="000013D0" w:rsidRPr="000013D0">
              <w:rPr>
                <w:lang w:val="ru-RU"/>
              </w:rPr>
              <w:instrText>.</w:instrText>
            </w:r>
            <w:r w:rsidR="000013D0">
              <w:instrText>edu</w:instrText>
            </w:r>
            <w:r w:rsidR="000013D0" w:rsidRPr="000013D0">
              <w:rPr>
                <w:lang w:val="ru-RU"/>
              </w:rPr>
              <w:instrText>.</w:instrText>
            </w:r>
            <w:r w:rsidR="000013D0">
              <w:instrText>ru</w:instrText>
            </w:r>
            <w:r w:rsidR="000013D0" w:rsidRPr="000013D0">
              <w:rPr>
                <w:lang w:val="ru-RU"/>
              </w:rPr>
              <w:instrText>/</w:instrText>
            </w:r>
            <w:r w:rsidR="000013D0">
              <w:instrText>subject</w:instrText>
            </w:r>
            <w:r w:rsidR="000013D0" w:rsidRPr="000013D0">
              <w:rPr>
                <w:lang w:val="ru-RU"/>
              </w:rPr>
              <w:instrText xml:space="preserve">/24/" </w:instrText>
            </w:r>
            <w:r w:rsidR="000013D0">
              <w:fldChar w:fldCharType="separate"/>
            </w:r>
            <w:r w:rsidRPr="00F4447D">
              <w:rPr>
                <w:rStyle w:val="aff"/>
                <w:rFonts w:ascii="Times New Roman" w:hAnsi="Times New Roman" w:cs="Times New Roman"/>
                <w:sz w:val="24"/>
              </w:rPr>
              <w:t>https</w:t>
            </w:r>
            <w:r w:rsidRPr="00786B6C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://</w:t>
            </w:r>
            <w:proofErr w:type="spellStart"/>
            <w:r w:rsidRPr="00F4447D">
              <w:rPr>
                <w:rStyle w:val="aff"/>
                <w:rFonts w:ascii="Times New Roman" w:hAnsi="Times New Roman" w:cs="Times New Roman"/>
                <w:sz w:val="24"/>
              </w:rPr>
              <w:t>resh</w:t>
            </w:r>
            <w:proofErr w:type="spellEnd"/>
            <w:r w:rsidRPr="00786B6C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Pr="00F4447D">
              <w:rPr>
                <w:rStyle w:val="aff"/>
                <w:rFonts w:ascii="Times New Roman" w:hAnsi="Times New Roman" w:cs="Times New Roman"/>
                <w:sz w:val="24"/>
              </w:rPr>
              <w:t>edu</w:t>
            </w:r>
            <w:proofErr w:type="spellEnd"/>
            <w:r w:rsidRPr="00786B6C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Pr="00F4447D">
              <w:rPr>
                <w:rStyle w:val="aff"/>
                <w:rFonts w:ascii="Times New Roman" w:hAnsi="Times New Roman" w:cs="Times New Roman"/>
                <w:sz w:val="24"/>
              </w:rPr>
              <w:t>ru</w:t>
            </w:r>
            <w:proofErr w:type="spellEnd"/>
            <w:r w:rsidRPr="00786B6C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/</w:t>
            </w:r>
            <w:r w:rsidRPr="00F4447D">
              <w:rPr>
                <w:rStyle w:val="aff"/>
                <w:rFonts w:ascii="Times New Roman" w:hAnsi="Times New Roman" w:cs="Times New Roman"/>
                <w:sz w:val="24"/>
              </w:rPr>
              <w:t>subject</w:t>
            </w:r>
            <w:r w:rsidRPr="00786B6C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/24/</w:t>
            </w:r>
            <w:r w:rsidR="000013D0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fldChar w:fldCharType="end"/>
            </w: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</w:p>
          <w:p w:rsidR="002F0307" w:rsidRPr="00786B6C" w:rsidRDefault="000013D0" w:rsidP="00FB20A3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fldChar w:fldCharType="begin"/>
            </w:r>
            <w:r w:rsidRPr="000013D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013D0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0013D0">
              <w:rPr>
                <w:lang w:val="ru-RU"/>
              </w:rPr>
              <w:instrText>://</w:instrText>
            </w:r>
            <w:r>
              <w:instrText>school</w:instrText>
            </w:r>
            <w:r w:rsidRPr="000013D0">
              <w:rPr>
                <w:lang w:val="ru-RU"/>
              </w:rPr>
              <w:instrText>-</w:instrText>
            </w:r>
            <w:r>
              <w:instrText>collection</w:instrText>
            </w:r>
            <w:r w:rsidRPr="000013D0">
              <w:rPr>
                <w:lang w:val="ru-RU"/>
              </w:rPr>
              <w:instrText>.</w:instrText>
            </w:r>
            <w:r>
              <w:instrText>edu</w:instrText>
            </w:r>
            <w:r w:rsidRPr="000013D0">
              <w:rPr>
                <w:lang w:val="ru-RU"/>
              </w:rPr>
              <w:instrText>.</w:instrText>
            </w:r>
            <w:r>
              <w:instrText>ru</w:instrText>
            </w:r>
            <w:r w:rsidRPr="000013D0">
              <w:rPr>
                <w:lang w:val="ru-RU"/>
              </w:rPr>
              <w:instrText>/</w:instrText>
            </w:r>
            <w:r>
              <w:instrText>catalog</w:instrText>
            </w:r>
            <w:r w:rsidRPr="000013D0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2F0307" w:rsidRPr="00F72EDC">
              <w:rPr>
                <w:rStyle w:val="aff"/>
                <w:rFonts w:ascii="Times New Roman" w:hAnsi="Times New Roman" w:cs="Times New Roman"/>
                <w:sz w:val="24"/>
              </w:rPr>
              <w:t>http</w:t>
            </w:r>
            <w:r w:rsidR="002F0307" w:rsidRPr="00786B6C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://</w:t>
            </w:r>
            <w:r w:rsidR="002F0307" w:rsidRPr="00F72EDC">
              <w:rPr>
                <w:rStyle w:val="aff"/>
                <w:rFonts w:ascii="Times New Roman" w:hAnsi="Times New Roman" w:cs="Times New Roman"/>
                <w:sz w:val="24"/>
              </w:rPr>
              <w:t>school</w:t>
            </w:r>
            <w:r w:rsidR="002F0307" w:rsidRPr="00786B6C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-</w:t>
            </w:r>
            <w:r w:rsidR="002F0307" w:rsidRPr="00F72EDC">
              <w:rPr>
                <w:rStyle w:val="aff"/>
                <w:rFonts w:ascii="Times New Roman" w:hAnsi="Times New Roman" w:cs="Times New Roman"/>
                <w:sz w:val="24"/>
              </w:rPr>
              <w:t>collection</w:t>
            </w:r>
            <w:r w:rsidR="002F0307" w:rsidRPr="00786B6C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="002F0307" w:rsidRPr="00F72EDC">
              <w:rPr>
                <w:rStyle w:val="aff"/>
                <w:rFonts w:ascii="Times New Roman" w:hAnsi="Times New Roman" w:cs="Times New Roman"/>
                <w:sz w:val="24"/>
              </w:rPr>
              <w:t>edu</w:t>
            </w:r>
            <w:proofErr w:type="spellEnd"/>
            <w:r w:rsidR="002F0307" w:rsidRPr="00786B6C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="002F0307" w:rsidRPr="00F72EDC">
              <w:rPr>
                <w:rStyle w:val="aff"/>
                <w:rFonts w:ascii="Times New Roman" w:hAnsi="Times New Roman" w:cs="Times New Roman"/>
                <w:sz w:val="24"/>
              </w:rPr>
              <w:t>ru</w:t>
            </w:r>
            <w:proofErr w:type="spellEnd"/>
            <w:r w:rsidR="002F0307" w:rsidRPr="00786B6C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/</w:t>
            </w:r>
            <w:r w:rsidR="002F0307" w:rsidRPr="00F72EDC">
              <w:rPr>
                <w:rStyle w:val="aff"/>
                <w:rFonts w:ascii="Times New Roman" w:hAnsi="Times New Roman" w:cs="Times New Roman"/>
                <w:sz w:val="24"/>
              </w:rPr>
              <w:t>catalog</w:t>
            </w:r>
            <w:r w:rsidR="002F0307" w:rsidRPr="00786B6C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/</w:t>
            </w:r>
            <w:r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fldChar w:fldCharType="end"/>
            </w:r>
          </w:p>
          <w:p w:rsidR="002F0307" w:rsidRPr="00786B6C" w:rsidRDefault="002F0307" w:rsidP="00FB20A3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2F0307" w:rsidTr="00FB20A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06435B" w:rsidRDefault="002F0307" w:rsidP="00FB20A3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</w:t>
            </w:r>
            <w:r w:rsidRPr="0006435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.2.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786B6C" w:rsidRDefault="002F0307" w:rsidP="00FB20A3">
            <w:pPr>
              <w:autoSpaceDE w:val="0"/>
              <w:autoSpaceDN w:val="0"/>
              <w:spacing w:before="78" w:line="245" w:lineRule="auto"/>
              <w:ind w:left="72" w:right="43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336395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тыс. н. э.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336395" w:rsidRDefault="002F0307" w:rsidP="00FB20A3">
            <w:pPr>
              <w:autoSpaceDE w:val="0"/>
              <w:autoSpaceDN w:val="0"/>
              <w:spacing w:before="78" w:line="230" w:lineRule="auto"/>
              <w:ind w:left="72"/>
              <w:rPr>
                <w:sz w:val="24"/>
              </w:rPr>
            </w:pPr>
            <w:r w:rsidRPr="00336395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5</w:t>
            </w:r>
          </w:p>
        </w:tc>
        <w:tc>
          <w:tcPr>
            <w:tcW w:w="567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2F0307" w:rsidRPr="00EA13FD" w:rsidRDefault="002F0307" w:rsidP="00FB20A3">
            <w:pPr>
              <w:pStyle w:val="TableParagraph"/>
              <w:spacing w:before="64" w:line="266" w:lineRule="auto"/>
              <w:ind w:left="79" w:right="-108"/>
              <w:rPr>
                <w:sz w:val="18"/>
                <w:szCs w:val="18"/>
              </w:rPr>
            </w:pPr>
            <w:r w:rsidRPr="00EA13FD">
              <w:rPr>
                <w:w w:val="105"/>
                <w:sz w:val="18"/>
                <w:szCs w:val="18"/>
              </w:rPr>
              <w:t>Находить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показывать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на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исторической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карте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места</w:t>
            </w:r>
            <w:r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расселения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древнего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человека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на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территории России, древние государства Поволжья, Кавказа и Северного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spacing w:val="-2"/>
                <w:w w:val="105"/>
                <w:sz w:val="18"/>
                <w:szCs w:val="18"/>
              </w:rPr>
              <w:t>Причерноморья;</w:t>
            </w:r>
          </w:p>
          <w:p w:rsidR="002F0307" w:rsidRPr="00EA13FD" w:rsidRDefault="002F0307" w:rsidP="00FB20A3">
            <w:pPr>
              <w:pStyle w:val="TableParagraph"/>
              <w:spacing w:before="2" w:line="266" w:lineRule="auto"/>
              <w:ind w:left="79"/>
              <w:rPr>
                <w:sz w:val="18"/>
                <w:szCs w:val="18"/>
              </w:rPr>
            </w:pPr>
            <w:r w:rsidRPr="00EA13FD">
              <w:rPr>
                <w:w w:val="105"/>
                <w:sz w:val="18"/>
                <w:szCs w:val="18"/>
              </w:rPr>
              <w:t>Описывать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условия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жизни,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занятия,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верования</w:t>
            </w:r>
            <w:r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земледельческих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кочевых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племен,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spacing w:val="-2"/>
                <w:w w:val="105"/>
                <w:sz w:val="18"/>
                <w:szCs w:val="18"/>
              </w:rPr>
              <w:t>народов;</w:t>
            </w:r>
          </w:p>
          <w:p w:rsidR="002F0307" w:rsidRPr="00EA13FD" w:rsidRDefault="002F0307" w:rsidP="00FB20A3">
            <w:pPr>
              <w:pStyle w:val="TableParagraph"/>
              <w:spacing w:before="2" w:line="266" w:lineRule="auto"/>
              <w:ind w:left="79" w:right="401"/>
              <w:rPr>
                <w:sz w:val="18"/>
                <w:szCs w:val="18"/>
              </w:rPr>
            </w:pPr>
            <w:r w:rsidRPr="00EA13FD">
              <w:rPr>
                <w:w w:val="105"/>
                <w:sz w:val="18"/>
                <w:szCs w:val="18"/>
              </w:rPr>
              <w:t>Характеризовать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культурное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наследие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древних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цивилизаций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на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территории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нашей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страны (привлекая знания из истории Древнего мира);</w:t>
            </w:r>
            <w:r>
              <w:rPr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Приводить примеры межэтнических контактов и взаимодействий;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Характеризовать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общественный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строй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политическую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организацию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восточных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spacing w:val="-2"/>
                <w:w w:val="105"/>
                <w:sz w:val="18"/>
                <w:szCs w:val="18"/>
              </w:rPr>
              <w:t>славян;</w:t>
            </w:r>
          </w:p>
          <w:p w:rsidR="002F0307" w:rsidRPr="00EA13FD" w:rsidRDefault="002F0307" w:rsidP="00FB20A3">
            <w:pPr>
              <w:pStyle w:val="TableParagraph"/>
              <w:spacing w:before="2"/>
              <w:ind w:left="79"/>
              <w:rPr>
                <w:sz w:val="18"/>
                <w:szCs w:val="18"/>
              </w:rPr>
            </w:pPr>
            <w:r w:rsidRPr="00EA13FD">
              <w:rPr>
                <w:w w:val="105"/>
                <w:sz w:val="18"/>
                <w:szCs w:val="18"/>
              </w:rPr>
              <w:t>Описывать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жизнь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быт,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верования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spacing w:val="-2"/>
                <w:w w:val="105"/>
                <w:sz w:val="18"/>
                <w:szCs w:val="18"/>
              </w:rPr>
              <w:t>славян;</w:t>
            </w:r>
          </w:p>
          <w:p w:rsidR="002F0307" w:rsidRPr="00EA13FD" w:rsidRDefault="002F0307" w:rsidP="00FB20A3">
            <w:pPr>
              <w:pStyle w:val="TableParagraph"/>
              <w:spacing w:before="19" w:line="266" w:lineRule="auto"/>
              <w:ind w:left="79"/>
              <w:rPr>
                <w:sz w:val="18"/>
                <w:szCs w:val="18"/>
              </w:rPr>
            </w:pPr>
            <w:r w:rsidRPr="00EA13FD">
              <w:rPr>
                <w:w w:val="105"/>
                <w:sz w:val="18"/>
                <w:szCs w:val="18"/>
              </w:rPr>
              <w:lastRenderedPageBreak/>
              <w:t>Объяснять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смысл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понятий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терминов: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ислам,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иудаизм,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подсечная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система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земледелия,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присваивающее хозяйство, производящее хозяйство, язычество;</w:t>
            </w:r>
          </w:p>
        </w:tc>
        <w:tc>
          <w:tcPr>
            <w:tcW w:w="1701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057BD">
              <w:rPr>
                <w:rFonts w:ascii="Times New Roman" w:hAnsi="Times New Roman" w:cs="Times New Roman"/>
                <w:sz w:val="24"/>
              </w:rPr>
              <w:lastRenderedPageBreak/>
              <w:t>Всероссийский</w:t>
            </w:r>
            <w:proofErr w:type="spellEnd"/>
            <w:r w:rsidRPr="003057B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057BD">
              <w:rPr>
                <w:rFonts w:ascii="Times New Roman" w:hAnsi="Times New Roman" w:cs="Times New Roman"/>
                <w:sz w:val="24"/>
              </w:rPr>
              <w:t>урок</w:t>
            </w:r>
            <w:proofErr w:type="spellEnd"/>
            <w:r w:rsidRPr="003057BD">
              <w:rPr>
                <w:rFonts w:ascii="Times New Roman" w:hAnsi="Times New Roman" w:cs="Times New Roman"/>
                <w:sz w:val="24"/>
              </w:rPr>
              <w:t xml:space="preserve"> ОБЖ</w:t>
            </w:r>
          </w:p>
        </w:tc>
        <w:tc>
          <w:tcPr>
            <w:tcW w:w="2438" w:type="dxa"/>
          </w:tcPr>
          <w:p w:rsidR="002F0307" w:rsidRDefault="000013D0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25" w:history="1">
              <w:r w:rsidR="002F0307" w:rsidRPr="00F4447D">
                <w:rPr>
                  <w:rStyle w:val="aff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2F0307" w:rsidRDefault="002F0307" w:rsidP="00FB20A3">
            <w:pPr>
              <w:jc w:val="center"/>
              <w:rPr>
                <w:rStyle w:val="aff"/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26" w:history="1">
              <w:r w:rsidRPr="00F4447D">
                <w:rPr>
                  <w:rStyle w:val="aff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2F0307" w:rsidRDefault="000013D0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27" w:history="1">
              <w:r w:rsidR="002F0307" w:rsidRPr="00F72EDC">
                <w:rPr>
                  <w:rStyle w:val="aff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</w:p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F0307" w:rsidTr="00FB20A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06435B" w:rsidRDefault="002F0307" w:rsidP="00FB20A3">
            <w:pPr>
              <w:autoSpaceDE w:val="0"/>
              <w:autoSpaceDN w:val="0"/>
              <w:spacing w:before="76" w:line="230" w:lineRule="auto"/>
              <w:rPr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lastRenderedPageBreak/>
              <w:t>3</w:t>
            </w:r>
            <w:r w:rsidRPr="0006435B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.3.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786B6C" w:rsidRDefault="002F0307" w:rsidP="00FB20A3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Русь в </w:t>
            </w:r>
            <w:r w:rsidRPr="00336395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IX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— начале </w:t>
            </w:r>
            <w:r w:rsidRPr="00336395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XII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336395" w:rsidRDefault="002F0307" w:rsidP="00FB20A3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 w:rsidRPr="00336395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13</w:t>
            </w:r>
          </w:p>
        </w:tc>
        <w:tc>
          <w:tcPr>
            <w:tcW w:w="567" w:type="dxa"/>
          </w:tcPr>
          <w:p w:rsidR="002F0307" w:rsidRPr="00786B6C" w:rsidRDefault="002F0307" w:rsidP="00FB20A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1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2F0307" w:rsidRPr="00EA13FD" w:rsidRDefault="002F0307" w:rsidP="00FB20A3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13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Раскрывать предпосылки и называть время образования государства Русь; Показывать на исторической карте территорию государства Русь, главные торговые пути, крупные города. Извлекать из исторической карты информацию о направлениях походов князей (Олега, Игоря, Святослава);</w:t>
            </w:r>
          </w:p>
          <w:p w:rsidR="002F0307" w:rsidRPr="00EA13FD" w:rsidRDefault="002F0307" w:rsidP="00FB20A3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13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Систематизировать информацию о деятельности первых русских князей (в виде таблицы);</w:t>
            </w:r>
          </w:p>
          <w:p w:rsidR="002F0307" w:rsidRPr="00EA13FD" w:rsidRDefault="002F0307" w:rsidP="00FB20A3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13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Приводить примеры взаимоотношений Руси с соседними племенами и государствами; Давать оценку значению принятия христианства на Руси;</w:t>
            </w:r>
          </w:p>
          <w:p w:rsidR="002F0307" w:rsidRPr="00EA13FD" w:rsidRDefault="002F0307" w:rsidP="00FB20A3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13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Объяснять смысл понятий и терминов: государство, Русь, христианство, православие, князь, дружина, полюдье, дань, уроки, погосты;</w:t>
            </w:r>
          </w:p>
          <w:p w:rsidR="002F0307" w:rsidRPr="00EA13FD" w:rsidRDefault="002F0307" w:rsidP="00FB20A3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13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Характеризовать политический строй Руси, внутреннюю и внешнюю политику русских князей в конце </w:t>
            </w:r>
            <w:r w:rsidRPr="00EA13FD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 w:rsidRPr="00EA13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— первой трети </w:t>
            </w:r>
            <w:r w:rsidRPr="00EA13FD">
              <w:rPr>
                <w:rFonts w:ascii="Times New Roman" w:hAnsi="Times New Roman" w:cs="Times New Roman"/>
                <w:sz w:val="18"/>
                <w:szCs w:val="18"/>
              </w:rPr>
              <w:t>XII</w:t>
            </w:r>
            <w:r w:rsidRPr="00EA13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 в.;</w:t>
            </w:r>
          </w:p>
          <w:p w:rsidR="002F0307" w:rsidRPr="00EA13FD" w:rsidRDefault="002F0307" w:rsidP="00FB20A3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13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Раскрывать значение съезда князей в </w:t>
            </w:r>
            <w:proofErr w:type="spellStart"/>
            <w:r w:rsidRPr="00EA13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Любече</w:t>
            </w:r>
            <w:proofErr w:type="spellEnd"/>
            <w:r w:rsidRPr="00EA13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;</w:t>
            </w:r>
          </w:p>
          <w:p w:rsidR="002F0307" w:rsidRPr="00EA13FD" w:rsidRDefault="002F0307" w:rsidP="00FB20A3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13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Извлекать информацию из письменных источников: «Русской Правды», «Устава» Владимира Мономаха и использовать ее в рассказе о положении отдельных групп населения Руси;</w:t>
            </w:r>
          </w:p>
          <w:p w:rsidR="002F0307" w:rsidRPr="00EA13FD" w:rsidRDefault="002F0307" w:rsidP="00FB20A3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13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Составлять характеристику (исторический портрет) Ярослава Мудрого, Владимира Мономаха (привлекая дополнительные источники информации);</w:t>
            </w:r>
          </w:p>
          <w:p w:rsidR="002F0307" w:rsidRPr="00EA13FD" w:rsidRDefault="002F0307" w:rsidP="00FB20A3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13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Рассказывать о роли Православной церкви на Руси;</w:t>
            </w:r>
          </w:p>
          <w:p w:rsidR="002F0307" w:rsidRPr="00EA13FD" w:rsidRDefault="002F0307" w:rsidP="00FB20A3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13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Объяснять смысл понятий и терминов: вече, вотчина, люди, смерды, закупы, холопы, посадник, десятина, митрополит, монастырь, инок (монах);</w:t>
            </w:r>
          </w:p>
          <w:p w:rsidR="002F0307" w:rsidRPr="00EA13FD" w:rsidRDefault="002F0307" w:rsidP="00FB20A3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13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lastRenderedPageBreak/>
              <w:t>Описывать древнерусский город; рассказывать о жизни горожан; Характеризовать основные достижения культуры Древней Руси;</w:t>
            </w:r>
          </w:p>
          <w:p w:rsidR="002F0307" w:rsidRPr="00EA13FD" w:rsidRDefault="002F0307" w:rsidP="00FB20A3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13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Объяснять смысл понятий и терминов: крестово-купольный храм, фреска, мозаика, берестяные грамоты, летопись, житие, былины;</w:t>
            </w:r>
          </w:p>
          <w:p w:rsidR="002F0307" w:rsidRPr="00EA13FD" w:rsidRDefault="002F0307" w:rsidP="00FB20A3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13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Описывать памятники древнерусского зодчества (Софийские соборы в Киеве и Новгороде) и древнерусской живописи (фрески и мозаики, иконы), предметы декоративно-прикладного искусства и др.;</w:t>
            </w:r>
          </w:p>
          <w:p w:rsidR="002F0307" w:rsidRPr="00EA13FD" w:rsidRDefault="002F0307" w:rsidP="00FB20A3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A13FD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Осуществлять поиск информации для проектной работы «Как жили наши предки в далеком прошлом» (на материале истории края, города);</w:t>
            </w:r>
          </w:p>
        </w:tc>
        <w:tc>
          <w:tcPr>
            <w:tcW w:w="1701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057BD">
              <w:rPr>
                <w:rFonts w:ascii="Times New Roman" w:hAnsi="Times New Roman" w:cs="Times New Roman"/>
                <w:sz w:val="24"/>
              </w:rPr>
              <w:lastRenderedPageBreak/>
              <w:t>Уроки</w:t>
            </w:r>
            <w:proofErr w:type="spellEnd"/>
            <w:r w:rsidRPr="003057B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057BD">
              <w:rPr>
                <w:rFonts w:ascii="Times New Roman" w:hAnsi="Times New Roman" w:cs="Times New Roman"/>
                <w:sz w:val="24"/>
              </w:rPr>
              <w:t>финансовой</w:t>
            </w:r>
            <w:proofErr w:type="spellEnd"/>
            <w:r w:rsidRPr="003057B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057BD">
              <w:rPr>
                <w:rFonts w:ascii="Times New Roman" w:hAnsi="Times New Roman" w:cs="Times New Roman"/>
                <w:sz w:val="24"/>
              </w:rPr>
              <w:t>грамотности</w:t>
            </w:r>
            <w:proofErr w:type="spellEnd"/>
            <w:r w:rsidRPr="003057BD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438" w:type="dxa"/>
          </w:tcPr>
          <w:p w:rsidR="002F0307" w:rsidRDefault="000013D0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28" w:history="1">
              <w:r w:rsidR="002F0307" w:rsidRPr="00F4447D">
                <w:rPr>
                  <w:rStyle w:val="aff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2F0307" w:rsidRDefault="002F0307" w:rsidP="00FB20A3">
            <w:pPr>
              <w:jc w:val="center"/>
              <w:rPr>
                <w:rStyle w:val="aff"/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29" w:history="1">
              <w:r w:rsidRPr="00F4447D">
                <w:rPr>
                  <w:rStyle w:val="aff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2F0307" w:rsidRDefault="000013D0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30" w:history="1">
              <w:r w:rsidR="002F0307" w:rsidRPr="00F72EDC">
                <w:rPr>
                  <w:rStyle w:val="aff"/>
                  <w:rFonts w:ascii="Times New Roman" w:hAnsi="Times New Roman" w:cs="Times New Roman"/>
                  <w:sz w:val="24"/>
                </w:rPr>
                <w:t>http://school-collection.edu.ru/catalog/</w:t>
              </w:r>
            </w:hyperlink>
          </w:p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F0307" w:rsidTr="00FB20A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Default="002F0307" w:rsidP="00FB20A3">
            <w:pPr>
              <w:autoSpaceDE w:val="0"/>
              <w:autoSpaceDN w:val="0"/>
              <w:spacing w:before="76" w:line="230" w:lineRule="auto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lastRenderedPageBreak/>
              <w:t>3.4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786B6C" w:rsidRDefault="002F0307" w:rsidP="00FB20A3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Русь в середине </w:t>
            </w:r>
            <w:r w:rsidRPr="00336395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XII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— начале </w:t>
            </w:r>
            <w:r w:rsidRPr="00336395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XIII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336395" w:rsidRDefault="002F0307" w:rsidP="00FB20A3">
            <w:pPr>
              <w:autoSpaceDE w:val="0"/>
              <w:autoSpaceDN w:val="0"/>
              <w:spacing w:before="76" w:line="233" w:lineRule="auto"/>
              <w:ind w:left="72"/>
              <w:rPr>
                <w:sz w:val="24"/>
              </w:rPr>
            </w:pPr>
            <w:r w:rsidRPr="00336395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6</w:t>
            </w:r>
          </w:p>
        </w:tc>
        <w:tc>
          <w:tcPr>
            <w:tcW w:w="567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2F0307" w:rsidRPr="00EA13FD" w:rsidRDefault="002F0307" w:rsidP="00FB20A3">
            <w:pPr>
              <w:pStyle w:val="TableParagraph"/>
              <w:spacing w:before="64" w:line="266" w:lineRule="auto"/>
              <w:ind w:left="79"/>
              <w:jc w:val="both"/>
              <w:rPr>
                <w:sz w:val="18"/>
                <w:szCs w:val="18"/>
              </w:rPr>
            </w:pPr>
            <w:r w:rsidRPr="00EA13FD">
              <w:rPr>
                <w:w w:val="105"/>
                <w:sz w:val="18"/>
                <w:szCs w:val="18"/>
              </w:rPr>
              <w:t>Называть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время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раскрывать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причины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последствия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распада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Руси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на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отдельные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самостоятельные</w:t>
            </w:r>
            <w:r w:rsidRPr="00EA13FD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земли;</w:t>
            </w:r>
          </w:p>
          <w:p w:rsidR="002F0307" w:rsidRPr="00EA13FD" w:rsidRDefault="002F0307" w:rsidP="00FB20A3">
            <w:pPr>
              <w:pStyle w:val="TableParagraph"/>
              <w:spacing w:before="2" w:line="266" w:lineRule="auto"/>
              <w:ind w:left="79"/>
              <w:jc w:val="both"/>
              <w:rPr>
                <w:sz w:val="18"/>
                <w:szCs w:val="18"/>
              </w:rPr>
            </w:pPr>
            <w:r w:rsidRPr="00EA13FD">
              <w:rPr>
                <w:w w:val="105"/>
                <w:sz w:val="18"/>
                <w:szCs w:val="18"/>
              </w:rPr>
              <w:t>Извлекать из исторической карты информацию о географическом положении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важнейших самостоятельных центров Руси; раскрывать их особенности;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spacing w:val="-2"/>
                <w:w w:val="105"/>
                <w:sz w:val="18"/>
                <w:szCs w:val="18"/>
              </w:rPr>
              <w:t xml:space="preserve">Характеризовать социально-политическое развитие, достижения культуры </w:t>
            </w:r>
            <w:proofErr w:type="gramStart"/>
            <w:r w:rsidRPr="00EA13FD">
              <w:rPr>
                <w:spacing w:val="-2"/>
                <w:w w:val="105"/>
                <w:sz w:val="18"/>
                <w:szCs w:val="18"/>
              </w:rPr>
              <w:t>от-дельных</w:t>
            </w:r>
            <w:proofErr w:type="gramEnd"/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земель (в том числе с использованием регионального материала);</w:t>
            </w:r>
          </w:p>
          <w:p w:rsidR="002F0307" w:rsidRPr="00EA13FD" w:rsidRDefault="002F0307" w:rsidP="00FB20A3">
            <w:pPr>
              <w:pStyle w:val="TableParagraph"/>
              <w:spacing w:before="2" w:line="266" w:lineRule="auto"/>
              <w:ind w:left="79" w:right="148"/>
              <w:jc w:val="both"/>
              <w:rPr>
                <w:sz w:val="18"/>
                <w:szCs w:val="18"/>
              </w:rPr>
            </w:pPr>
            <w:r w:rsidRPr="00EA13FD">
              <w:rPr>
                <w:w w:val="105"/>
                <w:sz w:val="18"/>
                <w:szCs w:val="18"/>
              </w:rPr>
              <w:t>Систематизировать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материал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о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важнейших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русских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землях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в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XII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—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первой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трети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XIII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в. (в форме таблицы);</w:t>
            </w:r>
          </w:p>
          <w:p w:rsidR="002F0307" w:rsidRPr="00EA13FD" w:rsidRDefault="002F0307" w:rsidP="00FB20A3">
            <w:pPr>
              <w:pStyle w:val="TableParagraph"/>
              <w:spacing w:before="1" w:line="266" w:lineRule="auto"/>
              <w:ind w:left="79" w:right="511"/>
              <w:jc w:val="both"/>
              <w:rPr>
                <w:sz w:val="18"/>
                <w:szCs w:val="18"/>
              </w:rPr>
            </w:pPr>
            <w:r w:rsidRPr="00EA13FD">
              <w:rPr>
                <w:w w:val="105"/>
                <w:sz w:val="18"/>
                <w:szCs w:val="18"/>
              </w:rPr>
              <w:t>Проводить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поиск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исторической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информации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для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сообщений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об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отдельных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исторических личностях и памятниках культуры периода политической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spacing w:val="-2"/>
                <w:w w:val="105"/>
                <w:sz w:val="18"/>
                <w:szCs w:val="18"/>
              </w:rPr>
              <w:t>раздробленности;</w:t>
            </w:r>
          </w:p>
          <w:p w:rsidR="002F0307" w:rsidRPr="00EA13FD" w:rsidRDefault="002F0307" w:rsidP="00FB20A3">
            <w:pPr>
              <w:pStyle w:val="TableParagraph"/>
              <w:spacing w:before="2" w:line="266" w:lineRule="auto"/>
              <w:ind w:left="79" w:right="511"/>
              <w:jc w:val="both"/>
              <w:rPr>
                <w:sz w:val="18"/>
                <w:szCs w:val="18"/>
              </w:rPr>
            </w:pPr>
            <w:r w:rsidRPr="00EA13FD">
              <w:rPr>
                <w:spacing w:val="-2"/>
                <w:w w:val="105"/>
                <w:sz w:val="18"/>
                <w:szCs w:val="18"/>
              </w:rPr>
              <w:t>Описывать памятники архитектуры рассматриваемого периода (включая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spacing w:val="-2"/>
                <w:w w:val="105"/>
                <w:sz w:val="18"/>
                <w:szCs w:val="18"/>
              </w:rPr>
              <w:t>региональные);</w:t>
            </w:r>
          </w:p>
        </w:tc>
        <w:tc>
          <w:tcPr>
            <w:tcW w:w="1701" w:type="dxa"/>
          </w:tcPr>
          <w:p w:rsidR="002F0307" w:rsidRPr="003057BD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36395">
              <w:rPr>
                <w:rFonts w:ascii="Times New Roman" w:hAnsi="Times New Roman" w:cs="Times New Roman"/>
                <w:bCs/>
                <w:sz w:val="24"/>
              </w:rPr>
              <w:t>Урок</w:t>
            </w:r>
            <w:proofErr w:type="spellEnd"/>
            <w:r w:rsidRPr="00336395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r w:rsidRPr="00336395">
              <w:rPr>
                <w:rFonts w:ascii="Times New Roman" w:hAnsi="Times New Roman" w:cs="Times New Roman"/>
                <w:bCs/>
                <w:sz w:val="24"/>
              </w:rPr>
              <w:t>мужества</w:t>
            </w:r>
            <w:proofErr w:type="spellEnd"/>
          </w:p>
        </w:tc>
        <w:tc>
          <w:tcPr>
            <w:tcW w:w="2438" w:type="dxa"/>
          </w:tcPr>
          <w:p w:rsidR="002F0307" w:rsidRDefault="000013D0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31" w:history="1">
              <w:r w:rsidR="002F0307" w:rsidRPr="00F4447D">
                <w:rPr>
                  <w:rStyle w:val="aff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2F0307" w:rsidRDefault="002F0307" w:rsidP="00FB20A3">
            <w:pPr>
              <w:jc w:val="center"/>
              <w:rPr>
                <w:rStyle w:val="aff"/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32" w:history="1">
              <w:r w:rsidRPr="00F4447D">
                <w:rPr>
                  <w:rStyle w:val="aff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2F0307" w:rsidRDefault="002F0307" w:rsidP="00FB20A3">
            <w:pPr>
              <w:jc w:val="center"/>
              <w:rPr>
                <w:rStyle w:val="aff"/>
                <w:rFonts w:ascii="Times New Roman" w:hAnsi="Times New Roman" w:cs="Times New Roman"/>
                <w:sz w:val="24"/>
              </w:rPr>
            </w:pPr>
            <w:r w:rsidRPr="00505E53">
              <w:rPr>
                <w:rStyle w:val="aff"/>
                <w:rFonts w:ascii="Times New Roman" w:hAnsi="Times New Roman" w:cs="Times New Roman"/>
                <w:sz w:val="24"/>
              </w:rPr>
              <w:t>http://school-collection.edu.ru/catalog/</w:t>
            </w:r>
          </w:p>
        </w:tc>
      </w:tr>
      <w:tr w:rsidR="002F0307" w:rsidRPr="000013D0" w:rsidTr="00FB20A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Default="002F0307" w:rsidP="00FB20A3">
            <w:pPr>
              <w:autoSpaceDE w:val="0"/>
              <w:autoSpaceDN w:val="0"/>
              <w:spacing w:before="76" w:line="230" w:lineRule="auto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3.5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786B6C" w:rsidRDefault="002F0307" w:rsidP="00FB20A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Русские земли 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br/>
              <w:t xml:space="preserve">и их соседи в середине </w:t>
            </w:r>
            <w:r w:rsidRPr="00336395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XIII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— </w:t>
            </w:r>
            <w:r w:rsidRPr="00336395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XIV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336395" w:rsidRDefault="002F0307" w:rsidP="00FB20A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10</w:t>
            </w:r>
          </w:p>
        </w:tc>
        <w:tc>
          <w:tcPr>
            <w:tcW w:w="567" w:type="dxa"/>
          </w:tcPr>
          <w:p w:rsidR="002F0307" w:rsidRPr="00786B6C" w:rsidRDefault="002F0307" w:rsidP="00FB20A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1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2F0307" w:rsidRPr="00EA13FD" w:rsidRDefault="002F0307" w:rsidP="00FB20A3">
            <w:pPr>
              <w:pStyle w:val="TableParagraph"/>
              <w:spacing w:before="64" w:line="266" w:lineRule="auto"/>
              <w:ind w:left="79"/>
              <w:jc w:val="both"/>
              <w:rPr>
                <w:sz w:val="18"/>
                <w:szCs w:val="18"/>
              </w:rPr>
            </w:pPr>
            <w:r w:rsidRPr="00EA13FD">
              <w:rPr>
                <w:w w:val="105"/>
                <w:sz w:val="18"/>
                <w:szCs w:val="18"/>
              </w:rPr>
              <w:t>Объяснять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значение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понятий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терминов: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орда,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хан,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курултай,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ярлык,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баскаки,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военный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монашеский Орден, крестоносцы, святитель;</w:t>
            </w:r>
            <w:r>
              <w:rPr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Извлекать</w:t>
            </w:r>
            <w:r w:rsidRPr="00EA13FD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информацию</w:t>
            </w:r>
            <w:r w:rsidRPr="00EA13FD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из</w:t>
            </w:r>
            <w:r w:rsidRPr="00EA13FD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материалов,</w:t>
            </w:r>
            <w:r w:rsidRPr="00EA13FD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свидетельствующих</w:t>
            </w:r>
            <w:r w:rsidRPr="00EA13FD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о</w:t>
            </w:r>
            <w:r w:rsidRPr="00EA13FD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походах</w:t>
            </w:r>
            <w:r w:rsidRPr="00EA13FD">
              <w:rPr>
                <w:spacing w:val="-1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монгольских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завоевателей (исторической карты, отрывков из летописей, произведений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древнерусской литературы и др.), сопоставлять содержащиеся в них сведения;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Объяснять, в чем выражалась зависимость русских земель от ордынских ханов;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Показывать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на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исторической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карте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рост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территории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Литовского</w:t>
            </w:r>
            <w:r w:rsidRPr="00EA13FD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государства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в</w:t>
            </w:r>
            <w:r w:rsidRPr="00EA13FD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XIII—</w:t>
            </w:r>
            <w:r w:rsidRPr="00EA13FD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XIV</w:t>
            </w:r>
            <w:r w:rsidRPr="00EA13FD">
              <w:rPr>
                <w:spacing w:val="-3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w w:val="105"/>
                <w:sz w:val="18"/>
                <w:szCs w:val="18"/>
              </w:rPr>
              <w:t>вв.;</w:t>
            </w:r>
          </w:p>
          <w:p w:rsidR="002F0307" w:rsidRPr="00EA13FD" w:rsidRDefault="002F0307" w:rsidP="00FB20A3">
            <w:pPr>
              <w:pStyle w:val="TableParagraph"/>
              <w:spacing w:before="3" w:line="266" w:lineRule="auto"/>
              <w:ind w:left="0"/>
              <w:jc w:val="both"/>
              <w:rPr>
                <w:rFonts w:ascii="SchoolBookSanPin" w:hAnsi="SchoolBookSanPin"/>
                <w:sz w:val="18"/>
                <w:szCs w:val="18"/>
              </w:rPr>
            </w:pPr>
            <w:r w:rsidRPr="00EA13FD">
              <w:rPr>
                <w:rFonts w:ascii="SchoolBookSanPin" w:hAnsi="SchoolBookSanPin"/>
                <w:sz w:val="18"/>
                <w:szCs w:val="18"/>
              </w:rPr>
              <w:t>Рассказывать на основе информации учебника, отрывков из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br/>
              <w:t>летописей, карты и картосхемы о Невской битве и Ледовом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br/>
              <w:t>побоище;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 </w:t>
            </w:r>
            <w:r w:rsidRPr="00EA13FD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>давать оценку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 и</w:t>
            </w:r>
            <w:r>
              <w:rPr>
                <w:rFonts w:ascii="SchoolBookSanPin" w:hAnsi="SchoolBookSanPin" w:hint="eastAsia"/>
                <w:sz w:val="18"/>
                <w:szCs w:val="18"/>
              </w:rPr>
              <w:t>х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 значения  </w:t>
            </w:r>
            <w:r w:rsidRPr="00EA13FD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Составлять характеристику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>(исторически</w:t>
            </w:r>
            <w:r>
              <w:rPr>
                <w:rFonts w:ascii="SchoolBookSanPin" w:hAnsi="SchoolBookSanPin"/>
                <w:sz w:val="18"/>
                <w:szCs w:val="18"/>
              </w:rPr>
              <w:t>й портрет) Александра</w:t>
            </w:r>
            <w:r>
              <w:rPr>
                <w:rFonts w:ascii="SchoolBookSanPin" w:hAnsi="SchoolBookSanPin"/>
                <w:sz w:val="18"/>
                <w:szCs w:val="18"/>
              </w:rPr>
              <w:br/>
            </w:r>
            <w:r>
              <w:rPr>
                <w:rFonts w:ascii="SchoolBookSanPin" w:hAnsi="SchoolBookSanPin"/>
                <w:sz w:val="18"/>
                <w:szCs w:val="18"/>
              </w:rPr>
              <w:lastRenderedPageBreak/>
              <w:t xml:space="preserve">Невского 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>Характеризовать положение Севе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ро-Восточной и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 xml:space="preserve">Северо-Западной Руси после монгольского нашествия. </w:t>
            </w:r>
          </w:p>
          <w:p w:rsidR="002F0307" w:rsidRPr="00EA13FD" w:rsidRDefault="002F0307" w:rsidP="00FB20A3">
            <w:pPr>
              <w:pStyle w:val="TableParagraph"/>
              <w:spacing w:before="3" w:line="266" w:lineRule="auto"/>
              <w:ind w:left="0"/>
              <w:jc w:val="both"/>
              <w:rPr>
                <w:sz w:val="18"/>
                <w:szCs w:val="18"/>
              </w:rPr>
            </w:pPr>
            <w:r w:rsidRPr="00EA13FD">
              <w:rPr>
                <w:rFonts w:ascii="SchoolBookSanPin" w:hAnsi="SchoolBookSanPin"/>
                <w:sz w:val="18"/>
                <w:szCs w:val="18"/>
              </w:rPr>
              <w:t>Показывать на истор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ической карте территорию </w:t>
            </w:r>
            <w:proofErr w:type="spellStart"/>
            <w:r>
              <w:rPr>
                <w:rFonts w:ascii="SchoolBookSanPin" w:hAnsi="SchoolBookSanPin"/>
                <w:sz w:val="18"/>
                <w:szCs w:val="18"/>
              </w:rPr>
              <w:t>Северо</w:t>
            </w:r>
            <w:proofErr w:type="spellEnd"/>
            <w:r>
              <w:rPr>
                <w:rFonts w:ascii="SchoolBookSanPin" w:hAnsi="SchoolBookSanPin"/>
                <w:sz w:val="18"/>
                <w:szCs w:val="18"/>
              </w:rPr>
              <w:t xml:space="preserve">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>Восточной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br/>
              <w:t>Руси, основные центры собирани</w:t>
            </w:r>
            <w:r>
              <w:rPr>
                <w:rFonts w:ascii="SchoolBookSanPin" w:hAnsi="SchoolBookSanPin"/>
                <w:sz w:val="18"/>
                <w:szCs w:val="18"/>
              </w:rPr>
              <w:t>я русских земель, территориаль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 xml:space="preserve">ный рост Московского княжества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br/>
            </w:r>
            <w:r w:rsidRPr="00EA13FD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>Раскрывать</w:t>
            </w:r>
            <w:r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>причины и следствия объединени</w:t>
            </w:r>
            <w:r>
              <w:rPr>
                <w:rFonts w:ascii="SchoolBookSanPin" w:hAnsi="SchoolBookSanPin"/>
                <w:sz w:val="18"/>
                <w:szCs w:val="18"/>
              </w:rPr>
              <w:t>я русских земель</w:t>
            </w:r>
            <w:r>
              <w:rPr>
                <w:rFonts w:ascii="SchoolBookSanPin" w:hAnsi="SchoolBookSanPin"/>
                <w:sz w:val="18"/>
                <w:szCs w:val="18"/>
              </w:rPr>
              <w:br/>
              <w:t xml:space="preserve">вокруг Москвы 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>Рассказывать о Куликовско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й битве, привлекая историческую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 xml:space="preserve">карту; раскрывать ее значение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br/>
              <w:t xml:space="preserve">Оценивать вклад Дмитрия Донского в историю страны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br/>
              <w:t>Приводить примеры роли Правосла</w:t>
            </w:r>
            <w:r>
              <w:rPr>
                <w:rFonts w:ascii="SchoolBookSanPin" w:hAnsi="SchoolBookSanPin"/>
                <w:sz w:val="18"/>
                <w:szCs w:val="18"/>
              </w:rPr>
              <w:t>вной церкви в ордынский</w:t>
            </w:r>
            <w:r>
              <w:rPr>
                <w:rFonts w:ascii="SchoolBookSanPin" w:hAnsi="SchoolBookSanPin"/>
                <w:sz w:val="18"/>
                <w:szCs w:val="18"/>
              </w:rPr>
              <w:br/>
              <w:t xml:space="preserve">период 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>Характеризоват</w:t>
            </w:r>
            <w:r w:rsidRPr="00EA13FD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ь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>политику Зо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лотой Орды в отношении подчиненных народов.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 xml:space="preserve">Рассказывать о судьбе Крыма после 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монгольского завоевания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>(на основании учебник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а и дополнительных источников) 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 xml:space="preserve">Показывать на исторической карте государства, возникшие после </w:t>
            </w:r>
            <w:r w:rsidRPr="00EA13FD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Составлять план рассказа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>о р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азвитии летописания, памятниках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>литер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атуры рассматриваемого периода 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>Представлять описание памятни</w:t>
            </w:r>
            <w:r>
              <w:rPr>
                <w:rFonts w:ascii="SchoolBookSanPin" w:hAnsi="SchoolBookSanPin"/>
                <w:sz w:val="18"/>
                <w:szCs w:val="18"/>
              </w:rPr>
              <w:t>ков архитектуры и изобразитель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>ного иску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сства рассматриваемого периода  </w:t>
            </w:r>
            <w:r w:rsidRPr="00EA13FD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Подготовить </w:t>
            </w:r>
            <w:r w:rsidRPr="00EA13FD">
              <w:rPr>
                <w:rFonts w:ascii="SchoolBookSanPin" w:hAnsi="SchoolBookSanPin"/>
                <w:sz w:val="18"/>
                <w:szCs w:val="18"/>
              </w:rPr>
              <w:t>сообщение о творчестве Андрея Рублева</w:t>
            </w:r>
          </w:p>
        </w:tc>
        <w:tc>
          <w:tcPr>
            <w:tcW w:w="1701" w:type="dxa"/>
          </w:tcPr>
          <w:p w:rsidR="002F0307" w:rsidRPr="00EA13FD" w:rsidRDefault="002F0307" w:rsidP="00FB20A3">
            <w:pPr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EA13FD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День правовой помощи детям.</w:t>
            </w:r>
          </w:p>
        </w:tc>
        <w:tc>
          <w:tcPr>
            <w:tcW w:w="2438" w:type="dxa"/>
          </w:tcPr>
          <w:p w:rsidR="002F0307" w:rsidRPr="00EA13FD" w:rsidRDefault="000013D0" w:rsidP="00FB20A3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fldChar w:fldCharType="begin"/>
            </w:r>
            <w:r w:rsidRPr="000013D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013D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013D0">
              <w:rPr>
                <w:lang w:val="ru-RU"/>
              </w:rPr>
              <w:instrText>://</w:instrText>
            </w:r>
            <w:r>
              <w:instrText>sdo</w:instrText>
            </w:r>
            <w:r w:rsidRPr="000013D0">
              <w:rPr>
                <w:lang w:val="ru-RU"/>
              </w:rPr>
              <w:instrText>.</w:instrText>
            </w:r>
            <w:r>
              <w:instrText>edu</w:instrText>
            </w:r>
            <w:r w:rsidRPr="000013D0">
              <w:rPr>
                <w:lang w:val="ru-RU"/>
              </w:rPr>
              <w:instrText>.</w:instrText>
            </w:r>
            <w:r>
              <w:instrText>orb</w:instrText>
            </w:r>
            <w:r w:rsidRPr="000013D0">
              <w:rPr>
                <w:lang w:val="ru-RU"/>
              </w:rPr>
              <w:instrText>.</w:instrText>
            </w:r>
            <w:r>
              <w:instrText>ru</w:instrText>
            </w:r>
            <w:r w:rsidRPr="000013D0">
              <w:rPr>
                <w:lang w:val="ru-RU"/>
              </w:rPr>
              <w:instrText>/</w:instrText>
            </w:r>
            <w:r>
              <w:instrText>theme</w:instrText>
            </w:r>
            <w:r w:rsidRPr="000013D0">
              <w:rPr>
                <w:lang w:val="ru-RU"/>
              </w:rPr>
              <w:instrText>.</w:instrText>
            </w:r>
            <w:r>
              <w:instrText>php</w:instrText>
            </w:r>
            <w:r w:rsidRPr="000013D0">
              <w:rPr>
                <w:lang w:val="ru-RU"/>
              </w:rPr>
              <w:instrText>?</w:instrText>
            </w:r>
            <w:r>
              <w:instrText>id</w:instrText>
            </w:r>
            <w:r w:rsidRPr="000013D0">
              <w:rPr>
                <w:lang w:val="ru-RU"/>
              </w:rPr>
              <w:instrText xml:space="preserve">=221" </w:instrText>
            </w:r>
            <w:r>
              <w:fldChar w:fldCharType="separate"/>
            </w:r>
            <w:r w:rsidR="002F0307" w:rsidRPr="00F4447D">
              <w:rPr>
                <w:rStyle w:val="aff"/>
                <w:rFonts w:ascii="Times New Roman" w:hAnsi="Times New Roman" w:cs="Times New Roman"/>
                <w:sz w:val="24"/>
              </w:rPr>
              <w:t>https</w:t>
            </w:r>
            <w:r w:rsidR="002F0307" w:rsidRPr="00EA13FD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://</w:t>
            </w:r>
            <w:proofErr w:type="spellStart"/>
            <w:r w:rsidR="002F0307" w:rsidRPr="00F4447D">
              <w:rPr>
                <w:rStyle w:val="aff"/>
                <w:rFonts w:ascii="Times New Roman" w:hAnsi="Times New Roman" w:cs="Times New Roman"/>
                <w:sz w:val="24"/>
              </w:rPr>
              <w:t>sdo</w:t>
            </w:r>
            <w:proofErr w:type="spellEnd"/>
            <w:r w:rsidR="002F0307" w:rsidRPr="00EA13FD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="002F0307" w:rsidRPr="00F4447D">
              <w:rPr>
                <w:rStyle w:val="aff"/>
                <w:rFonts w:ascii="Times New Roman" w:hAnsi="Times New Roman" w:cs="Times New Roman"/>
                <w:sz w:val="24"/>
              </w:rPr>
              <w:t>edu</w:t>
            </w:r>
            <w:proofErr w:type="spellEnd"/>
            <w:r w:rsidR="002F0307" w:rsidRPr="00EA13FD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r w:rsidR="002F0307" w:rsidRPr="00F4447D">
              <w:rPr>
                <w:rStyle w:val="aff"/>
                <w:rFonts w:ascii="Times New Roman" w:hAnsi="Times New Roman" w:cs="Times New Roman"/>
                <w:sz w:val="24"/>
              </w:rPr>
              <w:t>orb</w:t>
            </w:r>
            <w:r w:rsidR="002F0307" w:rsidRPr="00EA13FD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="002F0307" w:rsidRPr="00F4447D">
              <w:rPr>
                <w:rStyle w:val="aff"/>
                <w:rFonts w:ascii="Times New Roman" w:hAnsi="Times New Roman" w:cs="Times New Roman"/>
                <w:sz w:val="24"/>
              </w:rPr>
              <w:t>ru</w:t>
            </w:r>
            <w:proofErr w:type="spellEnd"/>
            <w:r w:rsidR="002F0307" w:rsidRPr="00EA13FD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/</w:t>
            </w:r>
            <w:r w:rsidR="002F0307" w:rsidRPr="00F4447D">
              <w:rPr>
                <w:rStyle w:val="aff"/>
                <w:rFonts w:ascii="Times New Roman" w:hAnsi="Times New Roman" w:cs="Times New Roman"/>
                <w:sz w:val="24"/>
              </w:rPr>
              <w:t>theme</w:t>
            </w:r>
            <w:r w:rsidR="002F0307" w:rsidRPr="00EA13FD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="002F0307" w:rsidRPr="00F4447D">
              <w:rPr>
                <w:rStyle w:val="aff"/>
                <w:rFonts w:ascii="Times New Roman" w:hAnsi="Times New Roman" w:cs="Times New Roman"/>
                <w:sz w:val="24"/>
              </w:rPr>
              <w:t>php</w:t>
            </w:r>
            <w:proofErr w:type="spellEnd"/>
            <w:r w:rsidR="002F0307" w:rsidRPr="00EA13FD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?</w:t>
            </w:r>
            <w:r w:rsidR="002F0307" w:rsidRPr="00F4447D">
              <w:rPr>
                <w:rStyle w:val="aff"/>
                <w:rFonts w:ascii="Times New Roman" w:hAnsi="Times New Roman" w:cs="Times New Roman"/>
                <w:sz w:val="24"/>
              </w:rPr>
              <w:t>id</w:t>
            </w:r>
            <w:r w:rsidR="002F0307" w:rsidRPr="00EA13FD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=221</w:t>
            </w:r>
            <w:r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fldChar w:fldCharType="end"/>
            </w:r>
          </w:p>
          <w:p w:rsidR="002F0307" w:rsidRPr="005C594D" w:rsidRDefault="002F0307" w:rsidP="00FB20A3">
            <w:pPr>
              <w:jc w:val="center"/>
              <w:rPr>
                <w:rStyle w:val="aff"/>
                <w:rFonts w:ascii="Times New Roman" w:hAnsi="Times New Roman" w:cs="Times New Roman"/>
                <w:sz w:val="24"/>
                <w:lang w:val="ru-RU"/>
              </w:rPr>
            </w:pPr>
            <w:r w:rsidRPr="00EA13FD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0013D0">
              <w:fldChar w:fldCharType="begin"/>
            </w:r>
            <w:r w:rsidR="000013D0" w:rsidRPr="000013D0">
              <w:rPr>
                <w:lang w:val="ru-RU"/>
              </w:rPr>
              <w:instrText xml:space="preserve"> </w:instrText>
            </w:r>
            <w:r w:rsidR="000013D0">
              <w:instrText>HYPERLINK</w:instrText>
            </w:r>
            <w:r w:rsidR="000013D0" w:rsidRPr="000013D0">
              <w:rPr>
                <w:lang w:val="ru-RU"/>
              </w:rPr>
              <w:instrText xml:space="preserve"> "</w:instrText>
            </w:r>
            <w:r w:rsidR="000013D0">
              <w:instrText>https</w:instrText>
            </w:r>
            <w:r w:rsidR="000013D0" w:rsidRPr="000013D0">
              <w:rPr>
                <w:lang w:val="ru-RU"/>
              </w:rPr>
              <w:instrText>://</w:instrText>
            </w:r>
            <w:r w:rsidR="000013D0">
              <w:instrText>resh</w:instrText>
            </w:r>
            <w:r w:rsidR="000013D0" w:rsidRPr="000013D0">
              <w:rPr>
                <w:lang w:val="ru-RU"/>
              </w:rPr>
              <w:instrText>.</w:instrText>
            </w:r>
            <w:r w:rsidR="000013D0">
              <w:instrText>edu</w:instrText>
            </w:r>
            <w:r w:rsidR="000013D0" w:rsidRPr="000013D0">
              <w:rPr>
                <w:lang w:val="ru-RU"/>
              </w:rPr>
              <w:instrText>.</w:instrText>
            </w:r>
            <w:r w:rsidR="000013D0">
              <w:instrText>ru</w:instrText>
            </w:r>
            <w:r w:rsidR="000013D0" w:rsidRPr="000013D0">
              <w:rPr>
                <w:lang w:val="ru-RU"/>
              </w:rPr>
              <w:instrText>/</w:instrText>
            </w:r>
            <w:r w:rsidR="000013D0">
              <w:instrText>subject</w:instrText>
            </w:r>
            <w:r w:rsidR="000013D0" w:rsidRPr="000013D0">
              <w:rPr>
                <w:lang w:val="ru-RU"/>
              </w:rPr>
              <w:instrText xml:space="preserve">/24/" </w:instrText>
            </w:r>
            <w:r w:rsidR="000013D0">
              <w:fldChar w:fldCharType="separate"/>
            </w:r>
            <w:r w:rsidRPr="00F4447D">
              <w:rPr>
                <w:rStyle w:val="aff"/>
                <w:rFonts w:ascii="Times New Roman" w:hAnsi="Times New Roman" w:cs="Times New Roman"/>
                <w:sz w:val="24"/>
              </w:rPr>
              <w:t>https</w:t>
            </w:r>
            <w:r w:rsidRPr="005C594D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://</w:t>
            </w:r>
            <w:proofErr w:type="spellStart"/>
            <w:r w:rsidRPr="00F4447D">
              <w:rPr>
                <w:rStyle w:val="aff"/>
                <w:rFonts w:ascii="Times New Roman" w:hAnsi="Times New Roman" w:cs="Times New Roman"/>
                <w:sz w:val="24"/>
              </w:rPr>
              <w:t>resh</w:t>
            </w:r>
            <w:proofErr w:type="spellEnd"/>
            <w:r w:rsidRPr="005C594D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Pr="00F4447D">
              <w:rPr>
                <w:rStyle w:val="aff"/>
                <w:rFonts w:ascii="Times New Roman" w:hAnsi="Times New Roman" w:cs="Times New Roman"/>
                <w:sz w:val="24"/>
              </w:rPr>
              <w:t>edu</w:t>
            </w:r>
            <w:proofErr w:type="spellEnd"/>
            <w:r w:rsidRPr="005C594D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Pr="00F4447D">
              <w:rPr>
                <w:rStyle w:val="aff"/>
                <w:rFonts w:ascii="Times New Roman" w:hAnsi="Times New Roman" w:cs="Times New Roman"/>
                <w:sz w:val="24"/>
              </w:rPr>
              <w:t>ru</w:t>
            </w:r>
            <w:proofErr w:type="spellEnd"/>
            <w:r w:rsidRPr="005C594D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/</w:t>
            </w:r>
            <w:r w:rsidRPr="00F4447D">
              <w:rPr>
                <w:rStyle w:val="aff"/>
                <w:rFonts w:ascii="Times New Roman" w:hAnsi="Times New Roman" w:cs="Times New Roman"/>
                <w:sz w:val="24"/>
              </w:rPr>
              <w:t>subject</w:t>
            </w:r>
            <w:r w:rsidRPr="005C594D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/24/</w:t>
            </w:r>
            <w:r w:rsidR="000013D0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fldChar w:fldCharType="end"/>
            </w:r>
          </w:p>
          <w:p w:rsidR="002F0307" w:rsidRPr="005C594D" w:rsidRDefault="002F0307" w:rsidP="00FB20A3">
            <w:pPr>
              <w:jc w:val="center"/>
              <w:rPr>
                <w:rStyle w:val="aff"/>
                <w:rFonts w:ascii="Times New Roman" w:hAnsi="Times New Roman" w:cs="Times New Roman"/>
                <w:sz w:val="24"/>
                <w:lang w:val="ru-RU"/>
              </w:rPr>
            </w:pPr>
            <w:r w:rsidRPr="00505E53">
              <w:rPr>
                <w:rStyle w:val="aff"/>
                <w:rFonts w:ascii="Times New Roman" w:hAnsi="Times New Roman" w:cs="Times New Roman"/>
                <w:sz w:val="24"/>
              </w:rPr>
              <w:t>http</w:t>
            </w:r>
            <w:r w:rsidRPr="005C594D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://</w:t>
            </w:r>
            <w:r w:rsidRPr="00505E53">
              <w:rPr>
                <w:rStyle w:val="aff"/>
                <w:rFonts w:ascii="Times New Roman" w:hAnsi="Times New Roman" w:cs="Times New Roman"/>
                <w:sz w:val="24"/>
              </w:rPr>
              <w:t>school</w:t>
            </w:r>
            <w:r w:rsidRPr="005C594D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-</w:t>
            </w:r>
            <w:r w:rsidRPr="00505E53">
              <w:rPr>
                <w:rStyle w:val="aff"/>
                <w:rFonts w:ascii="Times New Roman" w:hAnsi="Times New Roman" w:cs="Times New Roman"/>
                <w:sz w:val="24"/>
              </w:rPr>
              <w:t>collection</w:t>
            </w:r>
            <w:r w:rsidRPr="005C594D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Pr="00505E53">
              <w:rPr>
                <w:rStyle w:val="aff"/>
                <w:rFonts w:ascii="Times New Roman" w:hAnsi="Times New Roman" w:cs="Times New Roman"/>
                <w:sz w:val="24"/>
              </w:rPr>
              <w:t>edu</w:t>
            </w:r>
            <w:proofErr w:type="spellEnd"/>
            <w:r w:rsidRPr="005C594D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Pr="00505E53">
              <w:rPr>
                <w:rStyle w:val="aff"/>
                <w:rFonts w:ascii="Times New Roman" w:hAnsi="Times New Roman" w:cs="Times New Roman"/>
                <w:sz w:val="24"/>
              </w:rPr>
              <w:t>ru</w:t>
            </w:r>
            <w:proofErr w:type="spellEnd"/>
            <w:r w:rsidRPr="005C594D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/</w:t>
            </w:r>
            <w:r w:rsidRPr="00505E53">
              <w:rPr>
                <w:rStyle w:val="aff"/>
                <w:rFonts w:ascii="Times New Roman" w:hAnsi="Times New Roman" w:cs="Times New Roman"/>
                <w:sz w:val="24"/>
              </w:rPr>
              <w:t>catalog</w:t>
            </w:r>
            <w:r w:rsidRPr="005C594D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/</w:t>
            </w:r>
          </w:p>
        </w:tc>
      </w:tr>
      <w:tr w:rsidR="002F0307" w:rsidRPr="000013D0" w:rsidTr="00FB20A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Default="002F0307" w:rsidP="00FB20A3">
            <w:pPr>
              <w:autoSpaceDE w:val="0"/>
              <w:autoSpaceDN w:val="0"/>
              <w:spacing w:before="76" w:line="230" w:lineRule="auto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lastRenderedPageBreak/>
              <w:t>3.6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786B6C" w:rsidRDefault="002F0307" w:rsidP="00FB20A3">
            <w:pPr>
              <w:autoSpaceDE w:val="0"/>
              <w:autoSpaceDN w:val="0"/>
              <w:spacing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Формирование единого Русского </w:t>
            </w:r>
          </w:p>
          <w:p w:rsidR="002F0307" w:rsidRPr="00786B6C" w:rsidRDefault="002F0307" w:rsidP="00FB20A3">
            <w:pPr>
              <w:autoSpaceDE w:val="0"/>
              <w:autoSpaceDN w:val="0"/>
              <w:spacing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государства в </w:t>
            </w:r>
            <w:r w:rsidRPr="00336395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XV</w:t>
            </w:r>
            <w:r w:rsidRPr="00786B6C">
              <w:rPr>
                <w:rFonts w:ascii="Times New Roman" w:eastAsia="Times New Roman" w:hAnsi="Times New Roman"/>
                <w:color w:val="000000"/>
                <w:w w:val="97"/>
                <w:sz w:val="24"/>
                <w:lang w:val="ru-RU"/>
              </w:rPr>
              <w:t xml:space="preserve"> 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Default="002F0307" w:rsidP="00FB20A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8</w:t>
            </w:r>
          </w:p>
        </w:tc>
        <w:tc>
          <w:tcPr>
            <w:tcW w:w="567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2F0307" w:rsidRPr="00FD230C" w:rsidRDefault="002F0307" w:rsidP="00FB20A3">
            <w:pPr>
              <w:pStyle w:val="TableParagraph"/>
              <w:spacing w:before="74" w:line="266" w:lineRule="auto"/>
              <w:ind w:left="79"/>
              <w:jc w:val="both"/>
              <w:rPr>
                <w:sz w:val="18"/>
                <w:szCs w:val="18"/>
              </w:rPr>
            </w:pPr>
            <w:r w:rsidRPr="00FD230C">
              <w:rPr>
                <w:w w:val="105"/>
                <w:sz w:val="18"/>
                <w:szCs w:val="18"/>
              </w:rPr>
              <w:t>Показывать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на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исторической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карте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рост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территории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Русского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государства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в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XV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в.;</w:t>
            </w:r>
            <w:r w:rsidRPr="00FD230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Характеризовать отношения Москвы с Литвой и Ордой;</w:t>
            </w:r>
            <w:r w:rsidRPr="00FD230C">
              <w:rPr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Раскрывать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последствия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династической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войны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в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Московском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княжестве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во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второй</w:t>
            </w:r>
            <w:r w:rsidRPr="00FD230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четверти XV в.;</w:t>
            </w:r>
          </w:p>
          <w:p w:rsidR="002F0307" w:rsidRPr="00EA13FD" w:rsidRDefault="002F0307" w:rsidP="00FB20A3">
            <w:pPr>
              <w:pStyle w:val="TableParagraph"/>
              <w:spacing w:before="1" w:line="266" w:lineRule="auto"/>
              <w:ind w:left="79"/>
              <w:jc w:val="both"/>
              <w:rPr>
                <w:sz w:val="18"/>
                <w:szCs w:val="18"/>
              </w:rPr>
            </w:pPr>
            <w:r w:rsidRPr="00FD230C">
              <w:rPr>
                <w:w w:val="105"/>
                <w:sz w:val="18"/>
                <w:szCs w:val="18"/>
              </w:rPr>
              <w:t>Рассказывать о событиях, приведших к ликвидации ордынского владычества;</w:t>
            </w:r>
            <w:r w:rsidRPr="00FD230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Систематизировать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(в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форме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таблицы)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информацию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о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присоединении</w:t>
            </w:r>
            <w:r w:rsidRPr="00FD230C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к</w:t>
            </w:r>
            <w:r w:rsidRPr="00FD230C">
              <w:rPr>
                <w:spacing w:val="-1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>Москве</w:t>
            </w:r>
            <w:r w:rsidRPr="00FD230C">
              <w:rPr>
                <w:spacing w:val="40"/>
                <w:w w:val="105"/>
                <w:sz w:val="18"/>
                <w:szCs w:val="18"/>
              </w:rPr>
              <w:t xml:space="preserve"> </w:t>
            </w:r>
            <w:r w:rsidRPr="00FD230C">
              <w:rPr>
                <w:w w:val="105"/>
                <w:sz w:val="18"/>
                <w:szCs w:val="18"/>
              </w:rPr>
              <w:t xml:space="preserve">городов, земель в правление Ивана III; </w:t>
            </w:r>
            <w:r w:rsidRPr="00FD230C">
              <w:rPr>
                <w:rFonts w:ascii="SchoolBookSanPin" w:hAnsi="SchoolBookSanPin"/>
                <w:sz w:val="18"/>
                <w:szCs w:val="18"/>
              </w:rPr>
              <w:t>Раскрывать значение создания единого Русского государства  Объяснять значение понятий и терминов: централизация, поместье, крестьяне, кормление</w:t>
            </w:r>
            <w:r>
              <w:rPr>
                <w:rFonts w:ascii="SchoolBookSanPin" w:hAnsi="SchoolBookSanPin"/>
                <w:sz w:val="18"/>
                <w:szCs w:val="18"/>
              </w:rPr>
              <w:t xml:space="preserve">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>Характеризовать политический строй русского государства,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br/>
              <w:t xml:space="preserve">систему управления страной   </w:t>
            </w:r>
            <w:r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</w:rPr>
              <w:t xml:space="preserve">Составлять характеристику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 xml:space="preserve">(исторический портрет) Ивана III, </w:t>
            </w:r>
            <w:r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</w:rPr>
              <w:t xml:space="preserve">давать оценку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 xml:space="preserve">его вклада в историю России  </w:t>
            </w:r>
            <w:r>
              <w:rPr>
                <w:rFonts w:ascii="SchoolBookSanPin-Italic" w:hAnsi="SchoolBookSanPin-Italic"/>
                <w:i/>
                <w:iCs/>
                <w:color w:val="231F20"/>
                <w:sz w:val="18"/>
                <w:szCs w:val="18"/>
              </w:rPr>
              <w:t xml:space="preserve">Извлекать информацию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t xml:space="preserve">из Судебника 1497 г и использовать ее в рассказе о взаимоотношениях между землевладельцами и крестьянами  Характеризовать роль Православной церкви в укреплении Русского государства </w:t>
            </w:r>
            <w:r>
              <w:rPr>
                <w:rFonts w:ascii="SchoolBookSanPin" w:hAnsi="SchoolBookSanPin"/>
                <w:color w:val="231F20"/>
                <w:sz w:val="18"/>
                <w:szCs w:val="18"/>
              </w:rPr>
              <w:br/>
            </w:r>
            <w:r w:rsidRPr="00FD230C">
              <w:rPr>
                <w:rFonts w:ascii="SchoolBookSanPin" w:hAnsi="SchoolBookSanPin"/>
                <w:sz w:val="18"/>
                <w:szCs w:val="18"/>
              </w:rPr>
              <w:t xml:space="preserve">Раскрывать значение понятий: ересь, автокефалия </w:t>
            </w:r>
            <w:r w:rsidRPr="00FD230C">
              <w:rPr>
                <w:rFonts w:ascii="SchoolBookSanPin" w:hAnsi="SchoolBookSanPin"/>
                <w:sz w:val="18"/>
                <w:szCs w:val="18"/>
              </w:rPr>
              <w:br/>
            </w:r>
            <w:r w:rsidRPr="00FD230C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Сопоставлять </w:t>
            </w:r>
            <w:r w:rsidRPr="00FD230C">
              <w:rPr>
                <w:rFonts w:ascii="SchoolBookSanPin" w:hAnsi="SchoolBookSanPin"/>
                <w:sz w:val="18"/>
                <w:szCs w:val="18"/>
              </w:rPr>
              <w:t xml:space="preserve">позиции </w:t>
            </w:r>
            <w:proofErr w:type="spellStart"/>
            <w:r w:rsidRPr="00FD230C">
              <w:rPr>
                <w:rFonts w:ascii="SchoolBookSanPin" w:hAnsi="SchoolBookSanPin"/>
                <w:sz w:val="18"/>
                <w:szCs w:val="18"/>
              </w:rPr>
              <w:t>нестяжателей</w:t>
            </w:r>
            <w:proofErr w:type="spellEnd"/>
            <w:r w:rsidRPr="00FD230C">
              <w:rPr>
                <w:rFonts w:ascii="SchoolBookSanPin" w:hAnsi="SchoolBookSanPin"/>
                <w:sz w:val="18"/>
                <w:szCs w:val="18"/>
              </w:rPr>
              <w:t xml:space="preserve"> и иосифлян, объяснять,</w:t>
            </w:r>
            <w:r w:rsidRPr="00FD230C">
              <w:rPr>
                <w:rFonts w:ascii="SchoolBookSanPin" w:hAnsi="SchoolBookSanPin"/>
                <w:sz w:val="18"/>
                <w:szCs w:val="18"/>
              </w:rPr>
              <w:br/>
              <w:t xml:space="preserve">в чем заключались различия  </w:t>
            </w:r>
            <w:r w:rsidRPr="00FD230C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Систематизировать информацию </w:t>
            </w:r>
            <w:r w:rsidRPr="00FD230C">
              <w:rPr>
                <w:rFonts w:ascii="SchoolBookSanPin" w:hAnsi="SchoolBookSanPin"/>
                <w:sz w:val="18"/>
                <w:szCs w:val="18"/>
              </w:rPr>
              <w:t>о достижениях культуры</w:t>
            </w:r>
            <w:r w:rsidRPr="00FD230C">
              <w:rPr>
                <w:rFonts w:ascii="SchoolBookSanPin" w:hAnsi="SchoolBookSanPin"/>
                <w:sz w:val="18"/>
                <w:szCs w:val="18"/>
              </w:rPr>
              <w:br/>
              <w:t xml:space="preserve">Русского государства в XV в (в форме таблицы, тезисов) </w:t>
            </w:r>
            <w:r w:rsidRPr="00FD230C">
              <w:rPr>
                <w:rFonts w:ascii="SchoolBookSanPin" w:hAnsi="SchoolBookSanPin"/>
                <w:sz w:val="18"/>
                <w:szCs w:val="18"/>
              </w:rPr>
              <w:br/>
              <w:t xml:space="preserve">Составлять описание памятников культуры на основе иллюстраций учебника, художественных альбомов, </w:t>
            </w:r>
            <w:proofErr w:type="spellStart"/>
            <w:r w:rsidRPr="00FD230C">
              <w:rPr>
                <w:rFonts w:ascii="SchoolBookSanPin" w:hAnsi="SchoolBookSanPin"/>
                <w:sz w:val="18"/>
                <w:szCs w:val="18"/>
              </w:rPr>
              <w:t>интернет-ресурсов</w:t>
            </w:r>
            <w:proofErr w:type="spellEnd"/>
            <w:r w:rsidRPr="00FD230C">
              <w:rPr>
                <w:rFonts w:ascii="SchoolBookSanPin" w:hAnsi="SchoolBookSanPin"/>
                <w:sz w:val="18"/>
                <w:szCs w:val="18"/>
              </w:rPr>
              <w:t xml:space="preserve">, непосредственного наблюдения (использование регионального материала)  </w:t>
            </w:r>
            <w:r w:rsidRPr="00FD230C">
              <w:rPr>
                <w:rFonts w:ascii="SchoolBookSanPin-Italic" w:hAnsi="SchoolBookSanPin-Italic"/>
                <w:i/>
                <w:iCs/>
                <w:sz w:val="18"/>
                <w:szCs w:val="18"/>
              </w:rPr>
              <w:t xml:space="preserve">Участвовать в составлении </w:t>
            </w:r>
            <w:r w:rsidRPr="00FD230C">
              <w:rPr>
                <w:rFonts w:ascii="SchoolBookSanPin" w:hAnsi="SchoolBookSanPin"/>
                <w:sz w:val="18"/>
                <w:szCs w:val="18"/>
              </w:rPr>
              <w:t xml:space="preserve">и </w:t>
            </w:r>
            <w:r w:rsidRPr="00FD230C">
              <w:rPr>
                <w:rFonts w:ascii="SchoolBookSanPin" w:hAnsi="SchoolBookSanPin"/>
                <w:sz w:val="18"/>
                <w:szCs w:val="18"/>
              </w:rPr>
              <w:lastRenderedPageBreak/>
              <w:t>презентации альбома о повседневной жизни жителей родного края, памятниках культуры изучаемого периода.</w:t>
            </w:r>
          </w:p>
        </w:tc>
        <w:tc>
          <w:tcPr>
            <w:tcW w:w="1701" w:type="dxa"/>
          </w:tcPr>
          <w:p w:rsidR="002F0307" w:rsidRPr="00786B6C" w:rsidRDefault="002F0307" w:rsidP="00FB20A3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786B6C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День Героев Отечества. Урок Мужества.</w:t>
            </w:r>
          </w:p>
        </w:tc>
        <w:tc>
          <w:tcPr>
            <w:tcW w:w="2438" w:type="dxa"/>
          </w:tcPr>
          <w:p w:rsidR="002F0307" w:rsidRPr="005D4F7B" w:rsidRDefault="000013D0" w:rsidP="00FB20A3">
            <w:pPr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fldChar w:fldCharType="begin"/>
            </w:r>
            <w:r w:rsidRPr="000013D0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013D0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0013D0">
              <w:rPr>
                <w:lang w:val="ru-RU"/>
              </w:rPr>
              <w:instrText>://</w:instrText>
            </w:r>
            <w:r>
              <w:instrText>sdo</w:instrText>
            </w:r>
            <w:r w:rsidRPr="000013D0">
              <w:rPr>
                <w:lang w:val="ru-RU"/>
              </w:rPr>
              <w:instrText>.</w:instrText>
            </w:r>
            <w:r>
              <w:instrText>edu</w:instrText>
            </w:r>
            <w:r w:rsidRPr="000013D0">
              <w:rPr>
                <w:lang w:val="ru-RU"/>
              </w:rPr>
              <w:instrText>.</w:instrText>
            </w:r>
            <w:r>
              <w:instrText>orb</w:instrText>
            </w:r>
            <w:r w:rsidRPr="000013D0">
              <w:rPr>
                <w:lang w:val="ru-RU"/>
              </w:rPr>
              <w:instrText>.</w:instrText>
            </w:r>
            <w:r>
              <w:instrText>ru</w:instrText>
            </w:r>
            <w:r w:rsidRPr="000013D0">
              <w:rPr>
                <w:lang w:val="ru-RU"/>
              </w:rPr>
              <w:instrText>/</w:instrText>
            </w:r>
            <w:r>
              <w:instrText>theme</w:instrText>
            </w:r>
            <w:r w:rsidRPr="000013D0">
              <w:rPr>
                <w:lang w:val="ru-RU"/>
              </w:rPr>
              <w:instrText>.</w:instrText>
            </w:r>
            <w:r>
              <w:instrText>php</w:instrText>
            </w:r>
            <w:r w:rsidRPr="000013D0">
              <w:rPr>
                <w:lang w:val="ru-RU"/>
              </w:rPr>
              <w:instrText>?</w:instrText>
            </w:r>
            <w:r>
              <w:instrText>id</w:instrText>
            </w:r>
            <w:r w:rsidRPr="000013D0">
              <w:rPr>
                <w:lang w:val="ru-RU"/>
              </w:rPr>
              <w:instrText xml:space="preserve">=221" </w:instrText>
            </w:r>
            <w:r>
              <w:fldChar w:fldCharType="separate"/>
            </w:r>
            <w:r w:rsidR="002F0307" w:rsidRPr="00F4447D">
              <w:rPr>
                <w:rStyle w:val="aff"/>
                <w:rFonts w:ascii="Times New Roman" w:hAnsi="Times New Roman" w:cs="Times New Roman"/>
                <w:sz w:val="24"/>
              </w:rPr>
              <w:t>https</w:t>
            </w:r>
            <w:r w:rsidR="002F0307"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://</w:t>
            </w:r>
            <w:proofErr w:type="spellStart"/>
            <w:r w:rsidR="002F0307" w:rsidRPr="00F4447D">
              <w:rPr>
                <w:rStyle w:val="aff"/>
                <w:rFonts w:ascii="Times New Roman" w:hAnsi="Times New Roman" w:cs="Times New Roman"/>
                <w:sz w:val="24"/>
              </w:rPr>
              <w:t>sdo</w:t>
            </w:r>
            <w:proofErr w:type="spellEnd"/>
            <w:r w:rsidR="002F0307"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="002F0307" w:rsidRPr="00F4447D">
              <w:rPr>
                <w:rStyle w:val="aff"/>
                <w:rFonts w:ascii="Times New Roman" w:hAnsi="Times New Roman" w:cs="Times New Roman"/>
                <w:sz w:val="24"/>
              </w:rPr>
              <w:t>edu</w:t>
            </w:r>
            <w:proofErr w:type="spellEnd"/>
            <w:r w:rsidR="002F0307"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r w:rsidR="002F0307" w:rsidRPr="00F4447D">
              <w:rPr>
                <w:rStyle w:val="aff"/>
                <w:rFonts w:ascii="Times New Roman" w:hAnsi="Times New Roman" w:cs="Times New Roman"/>
                <w:sz w:val="24"/>
              </w:rPr>
              <w:t>orb</w:t>
            </w:r>
            <w:r w:rsidR="002F0307"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="002F0307" w:rsidRPr="00F4447D">
              <w:rPr>
                <w:rStyle w:val="aff"/>
                <w:rFonts w:ascii="Times New Roman" w:hAnsi="Times New Roman" w:cs="Times New Roman"/>
                <w:sz w:val="24"/>
              </w:rPr>
              <w:t>ru</w:t>
            </w:r>
            <w:proofErr w:type="spellEnd"/>
            <w:r w:rsidR="002F0307"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/</w:t>
            </w:r>
            <w:r w:rsidR="002F0307" w:rsidRPr="00F4447D">
              <w:rPr>
                <w:rStyle w:val="aff"/>
                <w:rFonts w:ascii="Times New Roman" w:hAnsi="Times New Roman" w:cs="Times New Roman"/>
                <w:sz w:val="24"/>
              </w:rPr>
              <w:t>theme</w:t>
            </w:r>
            <w:r w:rsidR="002F0307"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="002F0307" w:rsidRPr="00F4447D">
              <w:rPr>
                <w:rStyle w:val="aff"/>
                <w:rFonts w:ascii="Times New Roman" w:hAnsi="Times New Roman" w:cs="Times New Roman"/>
                <w:sz w:val="24"/>
              </w:rPr>
              <w:t>php</w:t>
            </w:r>
            <w:proofErr w:type="spellEnd"/>
            <w:r w:rsidR="002F0307"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?</w:t>
            </w:r>
            <w:r w:rsidR="002F0307" w:rsidRPr="00F4447D">
              <w:rPr>
                <w:rStyle w:val="aff"/>
                <w:rFonts w:ascii="Times New Roman" w:hAnsi="Times New Roman" w:cs="Times New Roman"/>
                <w:sz w:val="24"/>
              </w:rPr>
              <w:t>id</w:t>
            </w:r>
            <w:r w:rsidR="002F0307"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=221</w:t>
            </w:r>
            <w:r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fldChar w:fldCharType="end"/>
            </w:r>
          </w:p>
          <w:p w:rsidR="002F0307" w:rsidRPr="005D4F7B" w:rsidRDefault="002F0307" w:rsidP="00FB20A3">
            <w:pPr>
              <w:jc w:val="center"/>
              <w:rPr>
                <w:rStyle w:val="aff"/>
                <w:rFonts w:ascii="Times New Roman" w:hAnsi="Times New Roman" w:cs="Times New Roman"/>
                <w:sz w:val="24"/>
                <w:lang w:val="ru-RU"/>
              </w:rPr>
            </w:pPr>
            <w:r w:rsidRPr="005D4F7B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0013D0">
              <w:fldChar w:fldCharType="begin"/>
            </w:r>
            <w:r w:rsidR="000013D0" w:rsidRPr="000013D0">
              <w:rPr>
                <w:lang w:val="ru-RU"/>
              </w:rPr>
              <w:instrText xml:space="preserve"> </w:instrText>
            </w:r>
            <w:r w:rsidR="000013D0">
              <w:instrText>HYPERLINK</w:instrText>
            </w:r>
            <w:r w:rsidR="000013D0" w:rsidRPr="000013D0">
              <w:rPr>
                <w:lang w:val="ru-RU"/>
              </w:rPr>
              <w:instrText xml:space="preserve"> "</w:instrText>
            </w:r>
            <w:r w:rsidR="000013D0">
              <w:instrText>https</w:instrText>
            </w:r>
            <w:r w:rsidR="000013D0" w:rsidRPr="000013D0">
              <w:rPr>
                <w:lang w:val="ru-RU"/>
              </w:rPr>
              <w:instrText>://</w:instrText>
            </w:r>
            <w:r w:rsidR="000013D0">
              <w:instrText>resh</w:instrText>
            </w:r>
            <w:r w:rsidR="000013D0" w:rsidRPr="000013D0">
              <w:rPr>
                <w:lang w:val="ru-RU"/>
              </w:rPr>
              <w:instrText>.</w:instrText>
            </w:r>
            <w:r w:rsidR="000013D0">
              <w:instrText>edu</w:instrText>
            </w:r>
            <w:r w:rsidR="000013D0" w:rsidRPr="000013D0">
              <w:rPr>
                <w:lang w:val="ru-RU"/>
              </w:rPr>
              <w:instrText>.</w:instrText>
            </w:r>
            <w:r w:rsidR="000013D0">
              <w:instrText>ru</w:instrText>
            </w:r>
            <w:r w:rsidR="000013D0" w:rsidRPr="000013D0">
              <w:rPr>
                <w:lang w:val="ru-RU"/>
              </w:rPr>
              <w:instrText>/</w:instrText>
            </w:r>
            <w:r w:rsidR="000013D0">
              <w:instrText>subject</w:instrText>
            </w:r>
            <w:r w:rsidR="000013D0" w:rsidRPr="000013D0">
              <w:rPr>
                <w:lang w:val="ru-RU"/>
              </w:rPr>
              <w:instrText xml:space="preserve">/24/" </w:instrText>
            </w:r>
            <w:r w:rsidR="000013D0">
              <w:fldChar w:fldCharType="separate"/>
            </w:r>
            <w:r w:rsidRPr="00F4447D">
              <w:rPr>
                <w:rStyle w:val="aff"/>
                <w:rFonts w:ascii="Times New Roman" w:hAnsi="Times New Roman" w:cs="Times New Roman"/>
                <w:sz w:val="24"/>
              </w:rPr>
              <w:t>https</w:t>
            </w:r>
            <w:r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://</w:t>
            </w:r>
            <w:proofErr w:type="spellStart"/>
            <w:r w:rsidRPr="00F4447D">
              <w:rPr>
                <w:rStyle w:val="aff"/>
                <w:rFonts w:ascii="Times New Roman" w:hAnsi="Times New Roman" w:cs="Times New Roman"/>
                <w:sz w:val="24"/>
              </w:rPr>
              <w:t>resh</w:t>
            </w:r>
            <w:proofErr w:type="spellEnd"/>
            <w:r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Pr="00F4447D">
              <w:rPr>
                <w:rStyle w:val="aff"/>
                <w:rFonts w:ascii="Times New Roman" w:hAnsi="Times New Roman" w:cs="Times New Roman"/>
                <w:sz w:val="24"/>
              </w:rPr>
              <w:t>edu</w:t>
            </w:r>
            <w:proofErr w:type="spellEnd"/>
            <w:r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Pr="00F4447D">
              <w:rPr>
                <w:rStyle w:val="aff"/>
                <w:rFonts w:ascii="Times New Roman" w:hAnsi="Times New Roman" w:cs="Times New Roman"/>
                <w:sz w:val="24"/>
              </w:rPr>
              <w:t>ru</w:t>
            </w:r>
            <w:proofErr w:type="spellEnd"/>
            <w:r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/</w:t>
            </w:r>
            <w:r w:rsidRPr="00F4447D">
              <w:rPr>
                <w:rStyle w:val="aff"/>
                <w:rFonts w:ascii="Times New Roman" w:hAnsi="Times New Roman" w:cs="Times New Roman"/>
                <w:sz w:val="24"/>
              </w:rPr>
              <w:t>subject</w:t>
            </w:r>
            <w:r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/24/</w:t>
            </w:r>
            <w:r w:rsidR="000013D0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fldChar w:fldCharType="end"/>
            </w:r>
          </w:p>
          <w:p w:rsidR="002F0307" w:rsidRPr="005D4F7B" w:rsidRDefault="002F0307" w:rsidP="00FB20A3">
            <w:pPr>
              <w:jc w:val="center"/>
              <w:rPr>
                <w:rStyle w:val="aff"/>
                <w:rFonts w:ascii="Times New Roman" w:hAnsi="Times New Roman" w:cs="Times New Roman"/>
                <w:sz w:val="24"/>
                <w:lang w:val="ru-RU"/>
              </w:rPr>
            </w:pPr>
            <w:r w:rsidRPr="00505E53">
              <w:rPr>
                <w:rStyle w:val="aff"/>
                <w:rFonts w:ascii="Times New Roman" w:hAnsi="Times New Roman" w:cs="Times New Roman"/>
                <w:sz w:val="24"/>
              </w:rPr>
              <w:t>http</w:t>
            </w:r>
            <w:r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://</w:t>
            </w:r>
            <w:r w:rsidRPr="00505E53">
              <w:rPr>
                <w:rStyle w:val="aff"/>
                <w:rFonts w:ascii="Times New Roman" w:hAnsi="Times New Roman" w:cs="Times New Roman"/>
                <w:sz w:val="24"/>
              </w:rPr>
              <w:t>school</w:t>
            </w:r>
            <w:r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-</w:t>
            </w:r>
            <w:r w:rsidRPr="00505E53">
              <w:rPr>
                <w:rStyle w:val="aff"/>
                <w:rFonts w:ascii="Times New Roman" w:hAnsi="Times New Roman" w:cs="Times New Roman"/>
                <w:sz w:val="24"/>
              </w:rPr>
              <w:t>collection</w:t>
            </w:r>
            <w:r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Pr="00505E53">
              <w:rPr>
                <w:rStyle w:val="aff"/>
                <w:rFonts w:ascii="Times New Roman" w:hAnsi="Times New Roman" w:cs="Times New Roman"/>
                <w:sz w:val="24"/>
              </w:rPr>
              <w:t>edu</w:t>
            </w:r>
            <w:proofErr w:type="spellEnd"/>
            <w:r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.</w:t>
            </w:r>
            <w:proofErr w:type="spellStart"/>
            <w:r w:rsidRPr="00505E53">
              <w:rPr>
                <w:rStyle w:val="aff"/>
                <w:rFonts w:ascii="Times New Roman" w:hAnsi="Times New Roman" w:cs="Times New Roman"/>
                <w:sz w:val="24"/>
              </w:rPr>
              <w:t>ru</w:t>
            </w:r>
            <w:proofErr w:type="spellEnd"/>
            <w:r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/</w:t>
            </w:r>
            <w:r w:rsidRPr="00505E53">
              <w:rPr>
                <w:rStyle w:val="aff"/>
                <w:rFonts w:ascii="Times New Roman" w:hAnsi="Times New Roman" w:cs="Times New Roman"/>
                <w:sz w:val="24"/>
              </w:rPr>
              <w:t>catalog</w:t>
            </w:r>
            <w:r w:rsidRPr="005D4F7B">
              <w:rPr>
                <w:rStyle w:val="aff"/>
                <w:rFonts w:ascii="Times New Roman" w:hAnsi="Times New Roman" w:cs="Times New Roman"/>
                <w:sz w:val="24"/>
                <w:lang w:val="ru-RU"/>
              </w:rPr>
              <w:t>/</w:t>
            </w:r>
          </w:p>
        </w:tc>
      </w:tr>
      <w:tr w:rsidR="002F0307" w:rsidTr="00FB20A3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Default="002F0307" w:rsidP="00FB20A3">
            <w:pPr>
              <w:autoSpaceDE w:val="0"/>
              <w:autoSpaceDN w:val="0"/>
              <w:spacing w:before="76" w:line="230" w:lineRule="auto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lastRenderedPageBreak/>
              <w:t>3.7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336395" w:rsidRDefault="002F0307" w:rsidP="00FB20A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proofErr w:type="spellStart"/>
            <w:r w:rsidRPr="00336395"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Обобщение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Default="002F0307" w:rsidP="00FB20A3">
            <w:pPr>
              <w:autoSpaceDE w:val="0"/>
              <w:autoSpaceDN w:val="0"/>
              <w:spacing w:before="76" w:line="233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2</w:t>
            </w:r>
          </w:p>
        </w:tc>
        <w:tc>
          <w:tcPr>
            <w:tcW w:w="567" w:type="dxa"/>
          </w:tcPr>
          <w:p w:rsidR="002F0307" w:rsidRPr="00786B6C" w:rsidRDefault="002F0307" w:rsidP="00FB20A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86B6C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1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2F0307" w:rsidRPr="00EA13FD" w:rsidRDefault="002F0307" w:rsidP="00FB20A3">
            <w:pPr>
              <w:pStyle w:val="TableParagraph"/>
              <w:spacing w:before="74"/>
              <w:ind w:left="79"/>
              <w:rPr>
                <w:sz w:val="18"/>
                <w:szCs w:val="18"/>
              </w:rPr>
            </w:pPr>
            <w:r w:rsidRPr="00EA13FD">
              <w:rPr>
                <w:spacing w:val="-2"/>
                <w:w w:val="105"/>
                <w:sz w:val="18"/>
                <w:szCs w:val="18"/>
              </w:rPr>
              <w:t>Представлять</w:t>
            </w:r>
            <w:r w:rsidRPr="00EA13FD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spacing w:val="-2"/>
                <w:w w:val="105"/>
                <w:sz w:val="18"/>
                <w:szCs w:val="18"/>
              </w:rPr>
              <w:t>историческое</w:t>
            </w:r>
            <w:r w:rsidRPr="00EA13FD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spacing w:val="-2"/>
                <w:w w:val="105"/>
                <w:sz w:val="18"/>
                <w:szCs w:val="18"/>
              </w:rPr>
              <w:t>и</w:t>
            </w:r>
            <w:r w:rsidRPr="00EA13FD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spacing w:val="-2"/>
                <w:w w:val="105"/>
                <w:sz w:val="18"/>
                <w:szCs w:val="18"/>
              </w:rPr>
              <w:t>культурное</w:t>
            </w:r>
            <w:r w:rsidRPr="00EA13FD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spacing w:val="-2"/>
                <w:w w:val="105"/>
                <w:sz w:val="18"/>
                <w:szCs w:val="18"/>
              </w:rPr>
              <w:t>наследие</w:t>
            </w:r>
            <w:r w:rsidRPr="00EA13FD">
              <w:rPr>
                <w:spacing w:val="4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spacing w:val="-2"/>
                <w:w w:val="105"/>
                <w:sz w:val="18"/>
                <w:szCs w:val="18"/>
              </w:rPr>
              <w:t>России</w:t>
            </w:r>
            <w:r w:rsidRPr="00EA13FD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spacing w:val="-2"/>
                <w:w w:val="105"/>
                <w:sz w:val="18"/>
                <w:szCs w:val="18"/>
              </w:rPr>
              <w:t>IX-XV</w:t>
            </w:r>
            <w:r w:rsidRPr="00EA13FD">
              <w:rPr>
                <w:spacing w:val="3"/>
                <w:w w:val="105"/>
                <w:sz w:val="18"/>
                <w:szCs w:val="18"/>
              </w:rPr>
              <w:t xml:space="preserve"> </w:t>
            </w:r>
            <w:r w:rsidRPr="00EA13FD">
              <w:rPr>
                <w:spacing w:val="-4"/>
                <w:w w:val="105"/>
                <w:sz w:val="18"/>
                <w:szCs w:val="18"/>
              </w:rPr>
              <w:t>вв.;</w:t>
            </w:r>
          </w:p>
        </w:tc>
        <w:tc>
          <w:tcPr>
            <w:tcW w:w="1701" w:type="dxa"/>
          </w:tcPr>
          <w:p w:rsidR="002F0307" w:rsidRPr="003057BD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36395">
              <w:rPr>
                <w:rFonts w:ascii="Times New Roman" w:hAnsi="Times New Roman" w:cs="Times New Roman"/>
                <w:sz w:val="24"/>
              </w:rPr>
              <w:t>Урок</w:t>
            </w:r>
            <w:proofErr w:type="spellEnd"/>
            <w:r w:rsidRPr="003363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36395">
              <w:rPr>
                <w:rFonts w:ascii="Times New Roman" w:hAnsi="Times New Roman" w:cs="Times New Roman"/>
                <w:sz w:val="24"/>
              </w:rPr>
              <w:t>открытых</w:t>
            </w:r>
            <w:proofErr w:type="spellEnd"/>
            <w:r w:rsidRPr="0033639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36395">
              <w:rPr>
                <w:rFonts w:ascii="Times New Roman" w:hAnsi="Times New Roman" w:cs="Times New Roman"/>
                <w:sz w:val="24"/>
              </w:rPr>
              <w:t>мыслей</w:t>
            </w:r>
            <w:proofErr w:type="spellEnd"/>
          </w:p>
        </w:tc>
        <w:tc>
          <w:tcPr>
            <w:tcW w:w="2438" w:type="dxa"/>
          </w:tcPr>
          <w:p w:rsidR="002F0307" w:rsidRDefault="000013D0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hyperlink r:id="rId33" w:history="1">
              <w:r w:rsidR="002F0307" w:rsidRPr="00F4447D">
                <w:rPr>
                  <w:rStyle w:val="aff"/>
                  <w:rFonts w:ascii="Times New Roman" w:hAnsi="Times New Roman" w:cs="Times New Roman"/>
                  <w:sz w:val="24"/>
                </w:rPr>
                <w:t>https://sdo.edu.orb.ru/theme.php?id=221</w:t>
              </w:r>
            </w:hyperlink>
          </w:p>
          <w:p w:rsidR="002F0307" w:rsidRDefault="002F0307" w:rsidP="00FB20A3">
            <w:pPr>
              <w:jc w:val="center"/>
              <w:rPr>
                <w:rStyle w:val="aff"/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34" w:history="1">
              <w:r w:rsidRPr="00F4447D">
                <w:rPr>
                  <w:rStyle w:val="aff"/>
                  <w:rFonts w:ascii="Times New Roman" w:hAnsi="Times New Roman" w:cs="Times New Roman"/>
                  <w:sz w:val="24"/>
                </w:rPr>
                <w:t>https://resh.edu.ru/subject/24/</w:t>
              </w:r>
            </w:hyperlink>
          </w:p>
          <w:p w:rsidR="002F0307" w:rsidRDefault="002F0307" w:rsidP="00FB20A3">
            <w:pPr>
              <w:jc w:val="center"/>
              <w:rPr>
                <w:rStyle w:val="aff"/>
                <w:rFonts w:ascii="Times New Roman" w:hAnsi="Times New Roman" w:cs="Times New Roman"/>
                <w:sz w:val="24"/>
              </w:rPr>
            </w:pPr>
            <w:r w:rsidRPr="00505E53">
              <w:rPr>
                <w:rStyle w:val="aff"/>
                <w:rFonts w:ascii="Times New Roman" w:hAnsi="Times New Roman" w:cs="Times New Roman"/>
                <w:sz w:val="24"/>
              </w:rPr>
              <w:t>http://school-collection.edu.ru/catalog/</w:t>
            </w:r>
          </w:p>
        </w:tc>
      </w:tr>
      <w:tr w:rsidR="002F0307" w:rsidTr="00FB20A3"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Default="002F0307" w:rsidP="00FB20A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proofErr w:type="spellStart"/>
            <w:r w:rsidRPr="0006435B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Итого</w:t>
            </w:r>
            <w:proofErr w:type="spellEnd"/>
            <w:r w:rsidRPr="0006435B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 xml:space="preserve"> </w:t>
            </w:r>
            <w:proofErr w:type="spellStart"/>
            <w:r w:rsidRPr="0006435B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по</w:t>
            </w:r>
            <w:proofErr w:type="spellEnd"/>
            <w:r w:rsidRPr="0006435B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 xml:space="preserve"> </w:t>
            </w:r>
            <w:proofErr w:type="spellStart"/>
            <w:r w:rsidRPr="0006435B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разделу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6771A4" w:rsidRDefault="002F0307" w:rsidP="00FB20A3">
            <w:pPr>
              <w:autoSpaceDE w:val="0"/>
              <w:autoSpaceDN w:val="0"/>
              <w:spacing w:before="78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45</w:t>
            </w:r>
          </w:p>
        </w:tc>
        <w:tc>
          <w:tcPr>
            <w:tcW w:w="567" w:type="dxa"/>
          </w:tcPr>
          <w:p w:rsidR="002F0307" w:rsidRPr="00BA2A8C" w:rsidRDefault="002F0307" w:rsidP="00FB20A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851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5216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8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F0307" w:rsidTr="00FB20A3">
        <w:tc>
          <w:tcPr>
            <w:tcW w:w="3256" w:type="dxa"/>
            <w:gridSpan w:val="2"/>
            <w:tcBorders>
              <w:right w:val="single" w:sz="4" w:space="0" w:color="000000"/>
            </w:tcBorders>
          </w:tcPr>
          <w:p w:rsidR="002F0307" w:rsidRPr="00786B6C" w:rsidRDefault="002F0307" w:rsidP="00FB20A3">
            <w:pPr>
              <w:autoSpaceDE w:val="0"/>
              <w:autoSpaceDN w:val="0"/>
              <w:spacing w:before="76" w:line="230" w:lineRule="auto"/>
              <w:ind w:left="72"/>
              <w:rPr>
                <w:b/>
                <w:sz w:val="24"/>
                <w:lang w:val="ru-RU"/>
              </w:rPr>
            </w:pPr>
            <w:r w:rsidRPr="00786B6C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307" w:rsidRPr="006771A4" w:rsidRDefault="002F0307" w:rsidP="00FB20A3">
            <w:pPr>
              <w:autoSpaceDE w:val="0"/>
              <w:autoSpaceDN w:val="0"/>
              <w:spacing w:before="76" w:line="230" w:lineRule="auto"/>
              <w:ind w:left="72"/>
              <w:rPr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</w:rPr>
              <w:t>68</w:t>
            </w:r>
          </w:p>
        </w:tc>
        <w:tc>
          <w:tcPr>
            <w:tcW w:w="567" w:type="dxa"/>
          </w:tcPr>
          <w:p w:rsidR="002F0307" w:rsidRPr="006771A4" w:rsidRDefault="002F0307" w:rsidP="00FB20A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771A4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851" w:type="dxa"/>
          </w:tcPr>
          <w:p w:rsidR="002F0307" w:rsidRPr="006771A4" w:rsidRDefault="002F0307" w:rsidP="00FB20A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771A4">
              <w:rPr>
                <w:rFonts w:ascii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5216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8" w:type="dxa"/>
          </w:tcPr>
          <w:p w:rsidR="002F0307" w:rsidRDefault="002F0307" w:rsidP="00FB20A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F67DD" w:rsidRDefault="008F67DD">
      <w:pPr>
        <w:rPr>
          <w:lang w:val="ru-RU"/>
        </w:rPr>
      </w:pPr>
    </w:p>
    <w:p w:rsidR="002F0307" w:rsidRDefault="002F0307">
      <w:pPr>
        <w:rPr>
          <w:lang w:val="ru-RU"/>
        </w:rPr>
      </w:pPr>
    </w:p>
    <w:p w:rsidR="002F0307" w:rsidRDefault="002F0307">
      <w:pPr>
        <w:rPr>
          <w:lang w:val="ru-RU"/>
        </w:rPr>
      </w:pPr>
    </w:p>
    <w:p w:rsidR="000013D0" w:rsidRDefault="000013D0" w:rsidP="002F0307">
      <w:pPr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0013D0" w:rsidRDefault="000013D0" w:rsidP="002F0307">
      <w:pPr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0013D0" w:rsidRDefault="000013D0" w:rsidP="002F0307">
      <w:pPr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0013D0" w:rsidRDefault="000013D0" w:rsidP="002F0307">
      <w:pPr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0013D0" w:rsidRDefault="000013D0" w:rsidP="002F0307">
      <w:pPr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0013D0" w:rsidRDefault="000013D0" w:rsidP="002F0307">
      <w:pPr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0013D0" w:rsidRDefault="000013D0" w:rsidP="002F0307">
      <w:pPr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0013D0" w:rsidRDefault="000013D0" w:rsidP="002F0307">
      <w:pPr>
        <w:jc w:val="center"/>
        <w:rPr>
          <w:rFonts w:ascii="Times New Roman" w:hAnsi="Times New Roman" w:cs="Times New Roman"/>
          <w:b/>
          <w:sz w:val="24"/>
          <w:lang w:val="ru-RU"/>
        </w:rPr>
      </w:pPr>
    </w:p>
    <w:p w:rsidR="002F0307" w:rsidRPr="00C17900" w:rsidRDefault="002F0307" w:rsidP="002F0307">
      <w:pPr>
        <w:jc w:val="center"/>
        <w:rPr>
          <w:rFonts w:ascii="Times New Roman" w:hAnsi="Times New Roman" w:cs="Times New Roman"/>
          <w:b/>
          <w:sz w:val="24"/>
          <w:lang w:val="ru-RU"/>
        </w:rPr>
      </w:pPr>
      <w:bookmarkStart w:id="0" w:name="_GoBack"/>
      <w:bookmarkEnd w:id="0"/>
      <w:r w:rsidRPr="00C17900">
        <w:rPr>
          <w:rFonts w:ascii="Times New Roman" w:hAnsi="Times New Roman" w:cs="Times New Roman"/>
          <w:b/>
          <w:sz w:val="24"/>
          <w:lang w:val="ru-RU"/>
        </w:rPr>
        <w:lastRenderedPageBreak/>
        <w:t xml:space="preserve">ПОУРОЧНОЕ ПЛАНИРОВАНИЕ  6  класс </w:t>
      </w:r>
    </w:p>
    <w:p w:rsidR="002F0307" w:rsidRPr="00C17900" w:rsidRDefault="002F0307" w:rsidP="002F0307">
      <w:pPr>
        <w:jc w:val="center"/>
        <w:rPr>
          <w:rFonts w:ascii="Times New Roman" w:hAnsi="Times New Roman" w:cs="Times New Roman"/>
          <w:b/>
          <w:sz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t>2022-2023 УЧЕБНЫЙ ГОД</w:t>
      </w:r>
    </w:p>
    <w:tbl>
      <w:tblPr>
        <w:tblStyle w:val="afe"/>
        <w:tblW w:w="15021" w:type="dxa"/>
        <w:tblLayout w:type="fixed"/>
        <w:tblLook w:val="04A0" w:firstRow="1" w:lastRow="0" w:firstColumn="1" w:lastColumn="0" w:noHBand="0" w:noVBand="1"/>
      </w:tblPr>
      <w:tblGrid>
        <w:gridCol w:w="702"/>
        <w:gridCol w:w="9022"/>
        <w:gridCol w:w="903"/>
        <w:gridCol w:w="951"/>
        <w:gridCol w:w="1175"/>
        <w:gridCol w:w="992"/>
        <w:gridCol w:w="1276"/>
      </w:tblGrid>
      <w:tr w:rsidR="002F0307" w:rsidRPr="00AF244A" w:rsidTr="00FB20A3">
        <w:tc>
          <w:tcPr>
            <w:tcW w:w="702" w:type="dxa"/>
            <w:vMerge w:val="restart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9022" w:type="dxa"/>
            <w:vMerge w:val="restart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Тема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урока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029" w:type="dxa"/>
            <w:gridSpan w:val="3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часов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gridSpan w:val="2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2F0307" w:rsidRPr="00AF244A" w:rsidTr="00FB20A3">
        <w:tc>
          <w:tcPr>
            <w:tcW w:w="702" w:type="dxa"/>
            <w:vMerge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22" w:type="dxa"/>
            <w:vMerge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Контр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работы</w:t>
            </w:r>
            <w:proofErr w:type="spellEnd"/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Практич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работы</w:t>
            </w:r>
            <w:proofErr w:type="spellEnd"/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2F0307" w:rsidRPr="00AF244A" w:rsidTr="00FB20A3">
        <w:tc>
          <w:tcPr>
            <w:tcW w:w="15021" w:type="dxa"/>
            <w:gridSpan w:val="7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Раздел</w:t>
            </w:r>
            <w:proofErr w:type="spellEnd"/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1. </w:t>
            </w:r>
            <w:proofErr w:type="spellStart"/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Введение</w:t>
            </w:r>
            <w:proofErr w:type="spellEnd"/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– 1 </w:t>
            </w:r>
            <w:proofErr w:type="spellStart"/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час</w:t>
            </w:r>
            <w:proofErr w:type="spellEnd"/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0013D0" w:rsidTr="00FB20A3">
        <w:tc>
          <w:tcPr>
            <w:tcW w:w="15021" w:type="dxa"/>
            <w:gridSpan w:val="7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Раздел 2. История Средних веков – 22 часа</w:t>
            </w: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Падение Западной Римской империи и возникновение варварских королевств. Завоевание франками Галлии.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Хлодвиг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 Усиление королевской власти. Салическая правда. Принятие франками христианства</w:t>
            </w:r>
          </w:p>
        </w:tc>
        <w:tc>
          <w:tcPr>
            <w:tcW w:w="903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Усиление власти майордомов. Карл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Мартелл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и его военная реформа. Завоевания Карла Великого. Управление империей.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Каролингское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возрождение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».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Верденский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раздел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его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причины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значение</w:t>
            </w:r>
            <w:proofErr w:type="spellEnd"/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Образование государств во Франции, Германии, Италии. Священная Римская империя. Христианизация Европы.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Светские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правители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папы</w:t>
            </w:r>
            <w:proofErr w:type="spellEnd"/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Британия и Ирландия в раннее Средневековье. Норманны: общественный строй, завоевания. Ранние славянские государства.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Возникновение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Венгерского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королевства</w:t>
            </w:r>
            <w:proofErr w:type="spellEnd"/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Территория, население империи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ромеев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Византийские императоры; Юстиниан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 Кодификация законов. Внешняя политика Византии. Византия и славяне. Власть императора и церковь</w:t>
            </w:r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Культура Византии. Образование и книжное дело.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Художественная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культура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архитектура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иконопись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Мир ислама. Арабский халифат, его расцвет и распад</w:t>
            </w:r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Культура исламского мира. Образование и наука. Роль арабского языка. Расцвет литературы и искусства.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Архитектура</w:t>
            </w:r>
            <w:proofErr w:type="spellEnd"/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Крестьянство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зависимость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сеньора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повинности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условия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жизни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Крестьянская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община</w:t>
            </w:r>
            <w:proofErr w:type="spellEnd"/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Города —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Образ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жизни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быт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горожан</w:t>
            </w:r>
            <w:proofErr w:type="spellEnd"/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Ереси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причины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возникновения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распространения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Преследование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еретиков</w:t>
            </w:r>
            <w:proofErr w:type="spellEnd"/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Столетняя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война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. Ж.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Д’Арк</w:t>
            </w:r>
            <w:proofErr w:type="spellEnd"/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Священная Римская империя в Х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— Х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V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вв. Польско-литовское государство в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XIV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—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вв. Реконкиста и образование централизованных государств на Пиренейском полуострове. Итальянские государства в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—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вв</w:t>
            </w:r>
            <w:proofErr w:type="spellEnd"/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Развитие экономики в европейских странах в период зрелого Средневековья. Обострение социальных противоречий в Х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IV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в. (Жакерия, восстание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Уота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Тайлера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).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Гуситское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движение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в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Чехии</w:t>
            </w:r>
            <w:proofErr w:type="spellEnd"/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Византийская империя и славянские государства в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—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вв. Экспансия турок-османов. Османские завоевания на Балканах.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Падение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Константинополя</w:t>
            </w:r>
            <w:proofErr w:type="spellEnd"/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Рыцарская литература. Городской и крестьянский фольклор.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Романский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готический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стили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в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художественной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культуре</w:t>
            </w:r>
            <w:proofErr w:type="spellEnd"/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Развитие знаний о природе и человеке. Гуманизм. Раннее Возрождение: художники и их творения.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Изобретение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европейского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книгопечатания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. И.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Гутенберг</w:t>
            </w:r>
            <w:proofErr w:type="spellEnd"/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Османская империя: завоевания турок-османов (Балканы, падение Византии).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</w:t>
            </w:r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Китай: империи, правители и подданные, борьба против завоевателей.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Япония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государства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власть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императоров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управление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сегунов</w:t>
            </w:r>
            <w:proofErr w:type="spellEnd"/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Индия: раздробленность индийских княжеств, вторжение мусульман, Делийский султанат.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Культура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народов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Востока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Литература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Архитектура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Традиционные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искусства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ремесла</w:t>
            </w:r>
            <w:proofErr w:type="spellEnd"/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22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Цивилизации майя, ацтеков и инков: общественный строй, религиозные верования, культура.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Появление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европейских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завоевателей</w:t>
            </w:r>
            <w:proofErr w:type="spellEnd"/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Историческое и культурное наследие Средних веков.</w:t>
            </w:r>
          </w:p>
          <w:p w:rsidR="002F0307" w:rsidRPr="00AF244A" w:rsidRDefault="002F0307" w:rsidP="00FB20A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Контрольная</w:t>
            </w:r>
            <w:proofErr w:type="spellEnd"/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работа</w:t>
            </w:r>
            <w:proofErr w:type="spellEnd"/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0013D0" w:rsidTr="00FB20A3">
        <w:tc>
          <w:tcPr>
            <w:tcW w:w="15021" w:type="dxa"/>
            <w:gridSpan w:val="7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Раздел 3. История России. От Руси к Российскому государству – 43 часа</w:t>
            </w: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spacing w:line="259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Роль и место России в мировой истории. Проблемы периодизации российской истории. Источники по истории России</w:t>
            </w:r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Заселение территории нашей страны человеком.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Кочевые общества евразийских степей в эпоху бронзы и раннем железном веке</w:t>
            </w:r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Скифы и скифская культура. Античные города-государства Северного Причерноморья.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Боспорскоецарство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 Пантикапей. Античный Херсонес. Скифское царство в Крыму. Дербент. Великое переселение народов</w:t>
            </w:r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Соседи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восточных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славян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балты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финно-угры</w:t>
            </w:r>
            <w:proofErr w:type="spellEnd"/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rPr>
          <w:trHeight w:val="736"/>
        </w:trPr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Хозяйство восточных славян, их общественный строй и политическая организация.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Возникновение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княжеской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власти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Традиционные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верования</w:t>
            </w:r>
            <w:proofErr w:type="spellEnd"/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Страны и народы Восточной Европы, Сибири и Дальнего Востока. Тюркский каганат. Хазарский каганат. Волжская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Булгария</w:t>
            </w:r>
            <w:proofErr w:type="spellEnd"/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Исторические условия складывания русской государственности: природно-климатический фактор и политические процессы в Европе в конце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тыс. н. э. 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lastRenderedPageBreak/>
              <w:t xml:space="preserve">Проблема образования государства Русь.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Скандинавы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на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Руси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Начало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династии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Рюриковичей</w:t>
            </w:r>
            <w:proofErr w:type="spellEnd"/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31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Формирование территории государства Русь. Дань и полюдье. Первые русские князья</w:t>
            </w:r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Отношения с Византийской империей, странами Центральной, Западной и Северной Европы, кочевниками европейских степей.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Путь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из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варяг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в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греки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».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Волжский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торговый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путь</w:t>
            </w:r>
            <w:proofErr w:type="spellEnd"/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Языческий пантеон. Принятие христианства и его значение. Византийское наследие на Руси. 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Тест.</w:t>
            </w:r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34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Территория, органы власти, социальная структура, хозяйственный уклад, крупнейшие города Восточной Европы.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Территор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иально-политическая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структура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Руси</w:t>
            </w:r>
            <w:proofErr w:type="spellEnd"/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Органы власти: князь, посадник, тысяцкий, вече. Внутриполитическое развитие. Борьба за власть между сыновьями Владимира Святого.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Ярослав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Мудрый</w:t>
            </w:r>
            <w:proofErr w:type="spellEnd"/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Русь при Ярославичах. Владимир Мономах</w:t>
            </w:r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rPr>
          <w:trHeight w:val="266"/>
        </w:trPr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Русская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церковь</w:t>
            </w:r>
            <w:proofErr w:type="spellEnd"/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Князья, дружина. Духовенство. Городское население. Купцы. Категории рядового и зависимого населения.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Древнерусское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право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Русская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Правда</w:t>
            </w:r>
            <w:proofErr w:type="spellEnd"/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Русь в социально-политическом контексте Евразии. Внешняя политика и международные связи: отношения с Византией, печенегами, половцами, странами Центральной, Западной и Северной Европы</w:t>
            </w:r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40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Русь в общеевропейском культурном контексте. Картина мира средневекового человека. Повседневная жизнь, сельский и городской быт.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Положение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женщины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Дети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их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воспитание</w:t>
            </w:r>
            <w:proofErr w:type="spellEnd"/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Формирование единого культурного пространства. Письменность. Распространение грамотности, берестяные грамоты. Появление древнерусской литературы. Произведения летописного жанра. «Повесть временных лет». Первые русские жития. Произведения Владимира Мономаха.</w:t>
            </w:r>
            <w:r w:rsidRPr="00AF244A">
              <w:rPr>
                <w:rFonts w:ascii="Arial" w:hAnsi="Arial" w:cs="Arial"/>
                <w:color w:val="000000"/>
                <w:sz w:val="26"/>
                <w:szCs w:val="26"/>
                <w:shd w:val="clear" w:color="auto" w:fill="F7F5F5"/>
                <w:lang w:val="ru-RU"/>
              </w:rPr>
              <w:t xml:space="preserve"> 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Иконопись. Искусство книги. Архитектура. Начало храмового строительства: Десятинная церковь, София Киевская, София Новгородская.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Ремесло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Военное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дело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оружие</w:t>
            </w:r>
            <w:proofErr w:type="spellEnd"/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Контрольная работа по теме: </w:t>
            </w:r>
          </w:p>
          <w:p w:rsidR="002F0307" w:rsidRPr="00AF244A" w:rsidRDefault="002F0307" w:rsidP="00FB20A3">
            <w:pP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«Русь в 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IX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— начале 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XII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в.»</w:t>
            </w:r>
          </w:p>
        </w:tc>
        <w:tc>
          <w:tcPr>
            <w:tcW w:w="903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Формирование системы земель — самостоятельных государств. Важнейшие земли, управляемые ветвями княжеского рода Рюриковичей: Черниговская, Смоленская, Галицкая, Волынская</w:t>
            </w:r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Важнейшие земли, управляемые ветвями княжеского рода: Суздальская земля</w:t>
            </w:r>
          </w:p>
        </w:tc>
        <w:tc>
          <w:tcPr>
            <w:tcW w:w="903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Земли, имевшие особый статус: Киевская и Новгородская. Эволюция общественного строя и права</w:t>
            </w:r>
          </w:p>
        </w:tc>
        <w:tc>
          <w:tcPr>
            <w:tcW w:w="903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Внешняя политика русских земель. Международные связи</w:t>
            </w:r>
          </w:p>
        </w:tc>
        <w:tc>
          <w:tcPr>
            <w:tcW w:w="903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Формирование региональных центров культуры: летописание и памятники литературы</w:t>
            </w:r>
          </w:p>
        </w:tc>
        <w:tc>
          <w:tcPr>
            <w:tcW w:w="903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Белокаменные храмы Северо-Восточной Руси: Успенский собор во Владимире, церковь Покрова на Нерли, Георгиевский собор Юрьева-Польского</w:t>
            </w:r>
          </w:p>
        </w:tc>
        <w:tc>
          <w:tcPr>
            <w:tcW w:w="903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49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Возникновение Монгольской империи. Завоевания Чингисхана и его потомков</w:t>
            </w:r>
          </w:p>
        </w:tc>
        <w:tc>
          <w:tcPr>
            <w:tcW w:w="903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Походы Батыя на Восточную Европу.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Возникновение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Золотой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орды</w:t>
            </w:r>
            <w:proofErr w:type="spellEnd"/>
          </w:p>
        </w:tc>
        <w:tc>
          <w:tcPr>
            <w:tcW w:w="903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Судьбы русских земель после монгольского нашествия. Система зависимости русских земель от ордынских ханов (так называемое ордынское иго)</w:t>
            </w:r>
          </w:p>
        </w:tc>
        <w:tc>
          <w:tcPr>
            <w:tcW w:w="903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Южные и западные русские земли. Возникновение Литовского государства и включение в его состав части русских земель</w:t>
            </w:r>
          </w:p>
        </w:tc>
        <w:tc>
          <w:tcPr>
            <w:tcW w:w="903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Северо-западные земли: Новгородская и Псковская. Политический строй Новгорода и Пскова. Роль вече и князя. Ордена крестоносцев и борьба с их экспансией на западных границах Руси. Александр Невский. Взаимоотношения с Ордой. 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Тест.</w:t>
            </w:r>
          </w:p>
        </w:tc>
        <w:tc>
          <w:tcPr>
            <w:tcW w:w="903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54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Княжества Северо-Восточной Руси. Противостояние Твери и Москвы. Возвышение Московского княжества</w:t>
            </w:r>
          </w:p>
        </w:tc>
        <w:tc>
          <w:tcPr>
            <w:tcW w:w="903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55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Дмитрий Донской. Куликовская битва. Закрепление первенствующего положения московских князей. </w:t>
            </w:r>
          </w:p>
        </w:tc>
        <w:tc>
          <w:tcPr>
            <w:tcW w:w="903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XIV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в., нашествие Тимура. Распад Золотой орды, образование татарских ханств. Казанское ханство. Сибирское ханство.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Астраханское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ханство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Ногайская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орда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Крымское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ханство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Народы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Северного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Кавказа</w:t>
            </w:r>
            <w:proofErr w:type="spellEnd"/>
          </w:p>
        </w:tc>
        <w:tc>
          <w:tcPr>
            <w:tcW w:w="903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Роль Православной церкви в ордынский период русской истории. Перенос митрополичьей кафедры в Москву.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Епифаний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Премудрый. Архитектура. 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lastRenderedPageBreak/>
              <w:t xml:space="preserve">Каменные соборы Кремля.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Изобразительное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искусство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Феофан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Грек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Андрей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Рублев</w:t>
            </w:r>
            <w:proofErr w:type="spellEnd"/>
          </w:p>
        </w:tc>
        <w:tc>
          <w:tcPr>
            <w:tcW w:w="903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58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Контрольная работа по теме «Русские земли </w:t>
            </w:r>
          </w:p>
          <w:p w:rsidR="002F0307" w:rsidRPr="00AF244A" w:rsidRDefault="002F0307" w:rsidP="00FB20A3">
            <w:pP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и их соседи в середине 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XII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— 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XIV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в.»</w:t>
            </w:r>
          </w:p>
        </w:tc>
        <w:tc>
          <w:tcPr>
            <w:tcW w:w="903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в. Василий Темный</w:t>
            </w:r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Новгород и Псков в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в.: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Падение Византии и рост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церковно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политической роли Москвы в православном мире.</w:t>
            </w:r>
            <w:r w:rsidRPr="00AF244A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 Тест.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62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Иван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Присоединение к Москве Новгорода и Твери, других земель. Ликвидация зависимости от Орды. </w:t>
            </w:r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63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Московский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Кремль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Изменение восприятия мира. Сакрализация великокняжеской власти. Флорентийская уния. Установление автокефалии Русской церкви.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Внутрицерковная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борьба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иосифляне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нестяжатели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 xml:space="preserve">).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Ереси</w:t>
            </w:r>
            <w:proofErr w:type="spellEnd"/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Развитие культуры единого Русского государства. Летописание. Житийная литература. «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Хожение</w:t>
            </w:r>
            <w:proofErr w:type="spellEnd"/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за три моря» Афанасия Никитина.</w:t>
            </w:r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66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Архитектура. Русская икона как феномен мирового искусства. Повседневная жизнь горожан и сельских жителей в древнерусский и раннемосковский периоды</w:t>
            </w:r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Промежуточная</w:t>
            </w:r>
            <w:proofErr w:type="spellEnd"/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аттестация</w:t>
            </w:r>
            <w:proofErr w:type="spellEnd"/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</w:t>
            </w:r>
            <w:proofErr w:type="spellStart"/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Контрольная</w:t>
            </w:r>
            <w:proofErr w:type="spellEnd"/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работа</w:t>
            </w:r>
            <w:proofErr w:type="spellEnd"/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F0307" w:rsidRPr="00AF244A" w:rsidTr="00FB20A3">
        <w:tc>
          <w:tcPr>
            <w:tcW w:w="70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9022" w:type="dxa"/>
          </w:tcPr>
          <w:p w:rsidR="002F0307" w:rsidRPr="00AF244A" w:rsidRDefault="002F0307" w:rsidP="00FB20A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Историческое развитие Руси в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IX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– начале </w:t>
            </w: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XVI</w:t>
            </w:r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AF244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вв</w:t>
            </w:r>
            <w:proofErr w:type="spellEnd"/>
          </w:p>
        </w:tc>
        <w:tc>
          <w:tcPr>
            <w:tcW w:w="903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51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75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F24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2F0307" w:rsidRPr="00AF244A" w:rsidRDefault="002F0307" w:rsidP="00FB20A3">
            <w:pPr>
              <w:spacing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F0307" w:rsidRDefault="002F0307" w:rsidP="002F0307">
      <w:pPr>
        <w:rPr>
          <w:rFonts w:ascii="Times New Roman" w:hAnsi="Times New Roman" w:cs="Times New Roman"/>
          <w:b/>
          <w:sz w:val="24"/>
        </w:rPr>
      </w:pPr>
    </w:p>
    <w:p w:rsidR="002F0307" w:rsidRPr="00B54FB5" w:rsidRDefault="002F0307" w:rsidP="002F0307">
      <w:pPr>
        <w:autoSpaceDE w:val="0"/>
        <w:autoSpaceDN w:val="0"/>
        <w:spacing w:before="70" w:after="0"/>
        <w:ind w:right="43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2F0307" w:rsidRPr="00D676AC" w:rsidRDefault="002F0307" w:rsidP="002F0307">
      <w:pPr>
        <w:autoSpaceDE w:val="0"/>
        <w:autoSpaceDN w:val="0"/>
        <w:spacing w:after="0" w:line="230" w:lineRule="auto"/>
        <w:rPr>
          <w:lang w:val="ru-RU"/>
        </w:rPr>
      </w:pPr>
      <w:r w:rsidRPr="00D676A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6 класс</w:t>
      </w:r>
    </w:p>
    <w:p w:rsidR="002F0307" w:rsidRPr="00D676AC" w:rsidRDefault="002F0307" w:rsidP="002F0307">
      <w:pPr>
        <w:autoSpaceDE w:val="0"/>
        <w:autoSpaceDN w:val="0"/>
        <w:spacing w:before="346" w:after="0" w:line="230" w:lineRule="auto"/>
        <w:rPr>
          <w:lang w:val="ru-RU"/>
        </w:rPr>
      </w:pPr>
      <w:r w:rsidRPr="00D676AC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2F0307" w:rsidRPr="00D676AC" w:rsidRDefault="002F0307" w:rsidP="002F0307">
      <w:pPr>
        <w:autoSpaceDE w:val="0"/>
        <w:autoSpaceDN w:val="0"/>
        <w:spacing w:before="166" w:after="0" w:line="230" w:lineRule="auto"/>
        <w:rPr>
          <w:lang w:val="ru-RU"/>
        </w:rPr>
      </w:pP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Бойцов М.А., </w:t>
      </w:r>
      <w:proofErr w:type="spellStart"/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>Шукуров</w:t>
      </w:r>
      <w:proofErr w:type="spellEnd"/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 Р.М.; под редакцией Карпова С.П. Всеобщая история. История Средних веков.6 </w:t>
      </w:r>
      <w:proofErr w:type="spellStart"/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. ООО «Русское слово-учебник»; </w:t>
      </w:r>
      <w:r w:rsidRPr="00D676AC">
        <w:rPr>
          <w:lang w:val="ru-RU"/>
        </w:rPr>
        <w:br/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>Андреев И.П. История России с древнейших времён до 16 в; 6 класс. - М. Дрофа, 2016.</w:t>
      </w:r>
    </w:p>
    <w:p w:rsidR="002F0307" w:rsidRPr="00D676AC" w:rsidRDefault="002F0307" w:rsidP="002F0307">
      <w:pPr>
        <w:autoSpaceDE w:val="0"/>
        <w:autoSpaceDN w:val="0"/>
        <w:spacing w:before="262" w:after="0" w:line="230" w:lineRule="auto"/>
        <w:rPr>
          <w:lang w:val="ru-RU"/>
        </w:rPr>
      </w:pPr>
      <w:r w:rsidRPr="00D676AC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2F0307" w:rsidRPr="00D676AC" w:rsidRDefault="002F0307" w:rsidP="002F0307">
      <w:pPr>
        <w:autoSpaceDE w:val="0"/>
        <w:autoSpaceDN w:val="0"/>
        <w:spacing w:before="166" w:after="0" w:line="230" w:lineRule="auto"/>
        <w:rPr>
          <w:lang w:val="ru-RU"/>
        </w:rPr>
      </w:pP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>Поурочные рекомендации. История России. 6 класс. Журавлева О.Н.</w:t>
      </w:r>
    </w:p>
    <w:p w:rsidR="002F0307" w:rsidRPr="00D676AC" w:rsidRDefault="002F0307" w:rsidP="002F0307">
      <w:pPr>
        <w:autoSpaceDE w:val="0"/>
        <w:autoSpaceDN w:val="0"/>
        <w:spacing w:before="70" w:after="0" w:line="262" w:lineRule="auto"/>
        <w:rPr>
          <w:lang w:val="ru-RU"/>
        </w:rPr>
      </w:pP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тетрадь. История России. 6 класс. Данилов А.А., </w:t>
      </w:r>
      <w:proofErr w:type="spellStart"/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>Лукутин</w:t>
      </w:r>
      <w:proofErr w:type="spellEnd"/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 А.В., </w:t>
      </w:r>
      <w:proofErr w:type="spellStart"/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>Артасов</w:t>
      </w:r>
      <w:proofErr w:type="spellEnd"/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 И.А. Комплект карт. История России. 6 класс. Сост. Н.М. Арсентьев, А.А. Данилов.</w:t>
      </w:r>
    </w:p>
    <w:p w:rsidR="002F0307" w:rsidRPr="00D676AC" w:rsidRDefault="002F0307" w:rsidP="002F0307">
      <w:pPr>
        <w:autoSpaceDE w:val="0"/>
        <w:autoSpaceDN w:val="0"/>
        <w:spacing w:before="72" w:after="0" w:line="230" w:lineRule="auto"/>
        <w:rPr>
          <w:lang w:val="ru-RU"/>
        </w:rPr>
      </w:pP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>Книга для чтения. История России. 6-9 классы. Данилов А.А.</w:t>
      </w:r>
    </w:p>
    <w:p w:rsidR="002F0307" w:rsidRPr="00B54FB5" w:rsidRDefault="002F0307" w:rsidP="002F0307">
      <w:pPr>
        <w:autoSpaceDE w:val="0"/>
        <w:autoSpaceDN w:val="0"/>
        <w:spacing w:before="70" w:after="0" w:line="230" w:lineRule="auto"/>
        <w:rPr>
          <w:lang w:val="ru-RU"/>
        </w:rPr>
      </w:pP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Хрестоматия. История России. 6–10 классы (в 2-х частях). 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Сост. Данилов А.А.</w:t>
      </w:r>
    </w:p>
    <w:p w:rsidR="002F0307" w:rsidRPr="00D676AC" w:rsidRDefault="002F0307" w:rsidP="002F0307">
      <w:pPr>
        <w:autoSpaceDE w:val="0"/>
        <w:autoSpaceDN w:val="0"/>
        <w:spacing w:before="70" w:after="0" w:line="262" w:lineRule="auto"/>
        <w:rPr>
          <w:lang w:val="ru-RU"/>
        </w:rPr>
      </w:pP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и тематическое планирование курса «История России». 6–9 классы. Данилов А.А., Журавлева О.Н., Барыкина И.Е.</w:t>
      </w:r>
    </w:p>
    <w:p w:rsidR="002F0307" w:rsidRPr="00B54FB5" w:rsidRDefault="002F0307" w:rsidP="002F0307">
      <w:pPr>
        <w:autoSpaceDE w:val="0"/>
        <w:autoSpaceDN w:val="0"/>
        <w:spacing w:before="70" w:after="0" w:line="271" w:lineRule="auto"/>
        <w:ind w:right="111"/>
        <w:rPr>
          <w:lang w:val="ru-RU"/>
        </w:rPr>
      </w:pP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методических материалов в помощь учителю истории. 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Сост. Данилов А.А. Настенные исторические карты Русь в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Х в.- начале Х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 xml:space="preserve"> в.</w:t>
      </w:r>
    </w:p>
    <w:p w:rsidR="002F0307" w:rsidRPr="00D676AC" w:rsidRDefault="002F0307" w:rsidP="002F0307">
      <w:pPr>
        <w:autoSpaceDE w:val="0"/>
        <w:autoSpaceDN w:val="0"/>
        <w:spacing w:before="70" w:after="0" w:line="230" w:lineRule="auto"/>
        <w:rPr>
          <w:lang w:val="ru-RU"/>
        </w:rPr>
      </w:pP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>Борьба русского народа против иноземных захватчиков в Х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 в. Российское государство в Х</w:t>
      </w:r>
      <w:r>
        <w:rPr>
          <w:rFonts w:ascii="Times New Roman" w:eastAsia="Times New Roman" w:hAnsi="Times New Roman"/>
          <w:color w:val="000000"/>
          <w:sz w:val="24"/>
        </w:rPr>
        <w:t>VI</w:t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 в.</w:t>
      </w:r>
    </w:p>
    <w:p w:rsidR="002F0307" w:rsidRPr="00D676AC" w:rsidRDefault="002F0307" w:rsidP="002F0307">
      <w:pPr>
        <w:autoSpaceDE w:val="0"/>
        <w:autoSpaceDN w:val="0"/>
        <w:spacing w:before="70" w:after="0" w:line="262" w:lineRule="auto"/>
        <w:ind w:right="-172"/>
        <w:rPr>
          <w:lang w:val="ru-RU"/>
        </w:rPr>
      </w:pP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>Северо-Восточная Русь в первой половине Х</w:t>
      </w:r>
      <w:r>
        <w:rPr>
          <w:rFonts w:ascii="Times New Roman" w:eastAsia="Times New Roman" w:hAnsi="Times New Roman"/>
          <w:color w:val="000000"/>
          <w:sz w:val="24"/>
        </w:rPr>
        <w:t>IV</w:t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 в. Древняя Русь-Русь Удельная- Московская Русь Великое княжество Литовское в Х</w:t>
      </w:r>
      <w:r>
        <w:rPr>
          <w:rFonts w:ascii="Times New Roman" w:eastAsia="Times New Roman" w:hAnsi="Times New Roman"/>
          <w:color w:val="000000"/>
          <w:sz w:val="24"/>
        </w:rPr>
        <w:t>III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-</w:t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>Х</w:t>
      </w:r>
      <w:r>
        <w:rPr>
          <w:rFonts w:ascii="Times New Roman" w:eastAsia="Times New Roman" w:hAnsi="Times New Roman"/>
          <w:color w:val="000000"/>
          <w:sz w:val="24"/>
        </w:rPr>
        <w:t>V</w:t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 вв.</w:t>
      </w:r>
    </w:p>
    <w:p w:rsidR="002F0307" w:rsidRPr="00D676AC" w:rsidRDefault="002F0307" w:rsidP="002F0307">
      <w:pPr>
        <w:autoSpaceDE w:val="0"/>
        <w:autoSpaceDN w:val="0"/>
        <w:spacing w:before="70" w:after="0" w:line="230" w:lineRule="auto"/>
        <w:rPr>
          <w:lang w:val="ru-RU"/>
        </w:rPr>
      </w:pP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Киевская Русь в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>Х-начале Х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 в. Арабы в </w:t>
      </w:r>
      <w:r>
        <w:rPr>
          <w:rFonts w:ascii="Times New Roman" w:eastAsia="Times New Roman" w:hAnsi="Times New Roman"/>
          <w:color w:val="000000"/>
          <w:sz w:val="24"/>
        </w:rPr>
        <w:t>VII</w:t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>Х вв.</w:t>
      </w:r>
    </w:p>
    <w:p w:rsidR="002F0307" w:rsidRPr="00B54FB5" w:rsidRDefault="002F0307" w:rsidP="002F0307">
      <w:pPr>
        <w:tabs>
          <w:tab w:val="left" w:pos="11624"/>
        </w:tabs>
        <w:autoSpaceDE w:val="0"/>
        <w:autoSpaceDN w:val="0"/>
        <w:spacing w:before="70" w:after="0" w:line="262" w:lineRule="auto"/>
        <w:ind w:right="-31"/>
        <w:rPr>
          <w:lang w:val="ru-RU"/>
        </w:rPr>
      </w:pP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>Франкское государство в эпоху Каролингов Индия и Китай в средние века Итальянские государства в Х</w:t>
      </w:r>
      <w:r>
        <w:rPr>
          <w:rFonts w:ascii="Times New Roman" w:eastAsia="Times New Roman" w:hAnsi="Times New Roman"/>
          <w:color w:val="000000"/>
          <w:sz w:val="24"/>
        </w:rPr>
        <w:t>IV</w:t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>-Х</w:t>
      </w:r>
      <w:r>
        <w:rPr>
          <w:rFonts w:ascii="Times New Roman" w:eastAsia="Times New Roman" w:hAnsi="Times New Roman"/>
          <w:color w:val="000000"/>
          <w:sz w:val="24"/>
        </w:rPr>
        <w:t>V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вв. 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Столетняя война 1337-1453 гг.</w:t>
      </w:r>
    </w:p>
    <w:p w:rsidR="002F0307" w:rsidRPr="00D676AC" w:rsidRDefault="002F0307" w:rsidP="002F0307">
      <w:pPr>
        <w:autoSpaceDE w:val="0"/>
        <w:autoSpaceDN w:val="0"/>
        <w:spacing w:before="70" w:after="0" w:line="230" w:lineRule="auto"/>
        <w:rPr>
          <w:lang w:val="ru-RU"/>
        </w:rPr>
      </w:pP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Византийская империя и славяне в </w:t>
      </w:r>
      <w:r>
        <w:rPr>
          <w:rFonts w:ascii="Times New Roman" w:eastAsia="Times New Roman" w:hAnsi="Times New Roman"/>
          <w:color w:val="000000"/>
          <w:sz w:val="24"/>
        </w:rPr>
        <w:t>VII</w:t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 в.</w:t>
      </w:r>
    </w:p>
    <w:p w:rsidR="002F0307" w:rsidRPr="00B54FB5" w:rsidRDefault="002F0307" w:rsidP="002F0307">
      <w:pPr>
        <w:autoSpaceDE w:val="0"/>
        <w:autoSpaceDN w:val="0"/>
        <w:spacing w:before="70" w:after="0" w:line="262" w:lineRule="auto"/>
        <w:ind w:right="111"/>
        <w:rPr>
          <w:lang w:val="ru-RU"/>
        </w:rPr>
      </w:pP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Восточная Римская (Византийская) империя при Юстиниане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 (527-565гг.) 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ремесле и торговли в </w:t>
      </w:r>
      <w:proofErr w:type="gramStart"/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Европе</w:t>
      </w:r>
      <w:proofErr w:type="gramEnd"/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 xml:space="preserve"> а Х</w:t>
      </w:r>
      <w:r>
        <w:rPr>
          <w:rFonts w:ascii="Times New Roman" w:eastAsia="Times New Roman" w:hAnsi="Times New Roman"/>
          <w:color w:val="000000"/>
          <w:sz w:val="24"/>
        </w:rPr>
        <w:t>VII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 xml:space="preserve"> в.</w:t>
      </w:r>
    </w:p>
    <w:p w:rsidR="002F0307" w:rsidRDefault="002F0307" w:rsidP="002F0307">
      <w:pPr>
        <w:autoSpaceDE w:val="0"/>
        <w:autoSpaceDN w:val="0"/>
        <w:spacing w:before="70" w:after="0" w:line="262" w:lineRule="auto"/>
        <w:ind w:right="432"/>
        <w:rPr>
          <w:rFonts w:ascii="Times New Roman" w:eastAsia="Times New Roman" w:hAnsi="Times New Roman"/>
          <w:color w:val="000000"/>
          <w:sz w:val="24"/>
          <w:lang w:val="ru-RU"/>
        </w:rPr>
      </w:pP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Византийская империя в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>Х-первой половине Х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 в. Западная Европа в Х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>-начале Х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D676AC">
        <w:rPr>
          <w:rFonts w:ascii="Times New Roman" w:eastAsia="Times New Roman" w:hAnsi="Times New Roman"/>
          <w:color w:val="000000"/>
          <w:sz w:val="24"/>
          <w:lang w:val="ru-RU"/>
        </w:rPr>
        <w:t xml:space="preserve"> в. Крестовые походы</w:t>
      </w:r>
    </w:p>
    <w:p w:rsidR="002F0307" w:rsidRPr="00B54FB5" w:rsidRDefault="002F0307" w:rsidP="002F0307">
      <w:pPr>
        <w:autoSpaceDE w:val="0"/>
        <w:autoSpaceDN w:val="0"/>
        <w:spacing w:before="262" w:after="0" w:line="230" w:lineRule="auto"/>
        <w:rPr>
          <w:lang w:val="ru-RU"/>
        </w:rPr>
      </w:pPr>
      <w:r w:rsidRPr="00B54FB5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2F0307" w:rsidRPr="00B54FB5" w:rsidRDefault="002F0307" w:rsidP="002F0307">
      <w:pPr>
        <w:autoSpaceDE w:val="0"/>
        <w:autoSpaceDN w:val="0"/>
        <w:spacing w:before="166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sdo</w:t>
      </w:r>
      <w:proofErr w:type="spellEnd"/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orb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theme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php</w:t>
      </w:r>
      <w:proofErr w:type="spellEnd"/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?</w:t>
      </w:r>
      <w:r>
        <w:rPr>
          <w:rFonts w:ascii="Times New Roman" w:eastAsia="Times New Roman" w:hAnsi="Times New Roman"/>
          <w:color w:val="000000"/>
          <w:sz w:val="24"/>
        </w:rPr>
        <w:t>id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=221</w:t>
      </w:r>
    </w:p>
    <w:p w:rsidR="002F0307" w:rsidRPr="00B54FB5" w:rsidRDefault="002F0307" w:rsidP="002F0307">
      <w:pPr>
        <w:autoSpaceDE w:val="0"/>
        <w:autoSpaceDN w:val="0"/>
        <w:spacing w:before="406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/24/</w:t>
      </w:r>
    </w:p>
    <w:p w:rsidR="002F0307" w:rsidRPr="00B54FB5" w:rsidRDefault="002F0307" w:rsidP="002F0307">
      <w:pPr>
        <w:autoSpaceDE w:val="0"/>
        <w:autoSpaceDN w:val="0"/>
        <w:spacing w:before="406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B54FB5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2F0307" w:rsidRDefault="002F0307" w:rsidP="002F0307">
      <w:pPr>
        <w:rPr>
          <w:color w:val="C00000"/>
          <w:lang w:val="ru-RU"/>
        </w:rPr>
      </w:pPr>
    </w:p>
    <w:p w:rsidR="002F0307" w:rsidRDefault="002F0307" w:rsidP="002F0307">
      <w:pPr>
        <w:rPr>
          <w:color w:val="C00000"/>
          <w:lang w:val="ru-RU"/>
        </w:rPr>
      </w:pPr>
    </w:p>
    <w:p w:rsidR="002F0307" w:rsidRDefault="002F0307" w:rsidP="002F0307">
      <w:pPr>
        <w:rPr>
          <w:color w:val="C00000"/>
          <w:lang w:val="ru-RU"/>
        </w:rPr>
      </w:pPr>
    </w:p>
    <w:p w:rsidR="002F0307" w:rsidRDefault="002F0307" w:rsidP="002F0307">
      <w:pPr>
        <w:rPr>
          <w:color w:val="C00000"/>
          <w:lang w:val="ru-RU"/>
        </w:rPr>
      </w:pPr>
    </w:p>
    <w:p w:rsidR="002F0307" w:rsidRDefault="002F0307" w:rsidP="002F0307">
      <w:pPr>
        <w:rPr>
          <w:color w:val="C00000"/>
          <w:lang w:val="ru-RU"/>
        </w:rPr>
      </w:pPr>
    </w:p>
    <w:p w:rsidR="002F0307" w:rsidRDefault="002F0307" w:rsidP="002F0307">
      <w:pPr>
        <w:rPr>
          <w:color w:val="C00000"/>
          <w:lang w:val="ru-RU"/>
        </w:rPr>
      </w:pPr>
    </w:p>
    <w:p w:rsidR="002F0307" w:rsidRDefault="002F0307" w:rsidP="002F0307">
      <w:pPr>
        <w:rPr>
          <w:color w:val="C00000"/>
          <w:lang w:val="ru-RU"/>
        </w:rPr>
      </w:pPr>
    </w:p>
    <w:p w:rsidR="002F0307" w:rsidRPr="00B33E9C" w:rsidRDefault="002F0307" w:rsidP="002F03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33E9C">
        <w:rPr>
          <w:rFonts w:ascii="Times New Roman" w:hAnsi="Times New Roman" w:cs="Times New Roman"/>
          <w:sz w:val="24"/>
          <w:szCs w:val="24"/>
          <w:lang w:val="ru-RU"/>
        </w:rPr>
        <w:t>Приложение 2.</w:t>
      </w:r>
    </w:p>
    <w:p w:rsidR="002F0307" w:rsidRPr="00B33E9C" w:rsidRDefault="002F0307" w:rsidP="002F0307">
      <w:pPr>
        <w:widowControl w:val="0"/>
        <w:autoSpaceDE w:val="0"/>
        <w:autoSpaceDN w:val="0"/>
        <w:spacing w:after="0" w:line="240" w:lineRule="auto"/>
        <w:ind w:left="720" w:right="144" w:hanging="216"/>
        <w:jc w:val="center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B33E9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Система оценки достижений учащихся</w:t>
      </w:r>
    </w:p>
    <w:p w:rsidR="002F0307" w:rsidRPr="00B33E9C" w:rsidRDefault="002F0307" w:rsidP="002F0307">
      <w:pPr>
        <w:widowControl w:val="0"/>
        <w:autoSpaceDE w:val="0"/>
        <w:autoSpaceDN w:val="0"/>
        <w:spacing w:after="0" w:line="240" w:lineRule="auto"/>
        <w:ind w:left="720" w:right="144" w:hanging="216"/>
        <w:jc w:val="center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</w:p>
    <w:p w:rsidR="002F0307" w:rsidRPr="00B33E9C" w:rsidRDefault="002F0307" w:rsidP="002F0307">
      <w:pPr>
        <w:widowControl w:val="0"/>
        <w:autoSpaceDE w:val="0"/>
        <w:autoSpaceDN w:val="0"/>
        <w:spacing w:after="0" w:line="240" w:lineRule="auto"/>
        <w:ind w:left="720" w:right="144" w:hanging="216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r w:rsidRPr="00B33E9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Критерии оценивания</w:t>
      </w:r>
    </w:p>
    <w:p w:rsidR="002F0307" w:rsidRPr="00B33E9C" w:rsidRDefault="002F0307" w:rsidP="002F0307">
      <w:pPr>
        <w:widowControl w:val="0"/>
        <w:autoSpaceDE w:val="0"/>
        <w:autoSpaceDN w:val="0"/>
        <w:spacing w:after="0" w:line="240" w:lineRule="auto"/>
        <w:ind w:left="720" w:right="144" w:hanging="216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</w:p>
    <w:p w:rsidR="002F0307" w:rsidRPr="00B33E9C" w:rsidRDefault="002F0307" w:rsidP="002F0307">
      <w:pPr>
        <w:widowControl w:val="0"/>
        <w:autoSpaceDE w:val="0"/>
        <w:autoSpaceDN w:val="0"/>
        <w:spacing w:after="0" w:line="240" w:lineRule="auto"/>
        <w:ind w:left="720" w:right="144" w:hanging="216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33E9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«Пять» - </w:t>
      </w:r>
      <w:r w:rsidRPr="00B33E9C">
        <w:rPr>
          <w:rFonts w:ascii="Times New Roman" w:hAnsi="Times New Roman" w:cs="Times New Roman"/>
          <w:spacing w:val="-6"/>
          <w:sz w:val="24"/>
          <w:szCs w:val="24"/>
          <w:lang w:val="ru-RU"/>
        </w:rPr>
        <w:t>материал усвоен в полном объёме, изложен логично, без существенных ошибок, не требуя дополнительных вопросов, выводы опираются на теоретические знания, доказательны; применяются умения, необходимые для ответа; речь хорошая. Такая же оценка ставится за краткий точный ответ на особо сложные вопросы или за подробное исправление и дополнение другого ученика.</w:t>
      </w:r>
    </w:p>
    <w:p w:rsidR="002F0307" w:rsidRPr="00B33E9C" w:rsidRDefault="002F0307" w:rsidP="002F0307">
      <w:pPr>
        <w:widowControl w:val="0"/>
        <w:autoSpaceDE w:val="0"/>
        <w:autoSpaceDN w:val="0"/>
        <w:spacing w:after="0" w:line="240" w:lineRule="auto"/>
        <w:ind w:left="720" w:right="144" w:hanging="216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</w:p>
    <w:p w:rsidR="002F0307" w:rsidRPr="00B33E9C" w:rsidRDefault="002F0307" w:rsidP="002F0307">
      <w:pPr>
        <w:widowControl w:val="0"/>
        <w:autoSpaceDE w:val="0"/>
        <w:autoSpaceDN w:val="0"/>
        <w:spacing w:after="0" w:line="240" w:lineRule="auto"/>
        <w:ind w:left="720" w:right="144" w:hanging="216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</w:p>
    <w:p w:rsidR="002F0307" w:rsidRPr="00B33E9C" w:rsidRDefault="002F0307" w:rsidP="002F0307">
      <w:pPr>
        <w:widowControl w:val="0"/>
        <w:autoSpaceDE w:val="0"/>
        <w:autoSpaceDN w:val="0"/>
        <w:spacing w:after="0" w:line="240" w:lineRule="auto"/>
        <w:ind w:left="720" w:right="144" w:hanging="216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33E9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«Четыре» -</w:t>
      </w:r>
      <w:r w:rsidRPr="00B33E9C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в усвоении материала допущены незначительные пробелы и ошибки, изложение, недостаточно систематизированное и последовательное, выводы доказательны, но содержат отдельные неточности, применяются не все требуемые теоретические знания и умения.</w:t>
      </w:r>
    </w:p>
    <w:p w:rsidR="002F0307" w:rsidRPr="00B33E9C" w:rsidRDefault="002F0307" w:rsidP="002F0307">
      <w:pPr>
        <w:widowControl w:val="0"/>
        <w:autoSpaceDE w:val="0"/>
        <w:autoSpaceDN w:val="0"/>
        <w:spacing w:after="0" w:line="240" w:lineRule="auto"/>
        <w:ind w:left="720" w:right="144" w:hanging="216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</w:p>
    <w:p w:rsidR="002F0307" w:rsidRPr="00B33E9C" w:rsidRDefault="002F0307" w:rsidP="002F0307">
      <w:pPr>
        <w:widowControl w:val="0"/>
        <w:autoSpaceDE w:val="0"/>
        <w:autoSpaceDN w:val="0"/>
        <w:spacing w:after="0" w:line="240" w:lineRule="auto"/>
        <w:ind w:left="720" w:right="144" w:hanging="216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</w:p>
    <w:p w:rsidR="002F0307" w:rsidRPr="00B33E9C" w:rsidRDefault="002F0307" w:rsidP="002F0307">
      <w:pPr>
        <w:widowControl w:val="0"/>
        <w:autoSpaceDE w:val="0"/>
        <w:autoSpaceDN w:val="0"/>
        <w:spacing w:after="0" w:line="240" w:lineRule="auto"/>
        <w:ind w:left="720" w:right="144" w:hanging="216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33E9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«Три»</w:t>
      </w:r>
      <w:r w:rsidRPr="00B33E9C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- в усвоении материала имеются существенные пробелы, изложение недостаточно самостоятельное, не систематизированное, содержит существенные ошибки; в том числе в выводах, аргументация слабая, умения не проявлены, речь бедная.</w:t>
      </w:r>
    </w:p>
    <w:p w:rsidR="002F0307" w:rsidRPr="00B33E9C" w:rsidRDefault="002F0307" w:rsidP="002F0307">
      <w:pPr>
        <w:widowControl w:val="0"/>
        <w:autoSpaceDE w:val="0"/>
        <w:autoSpaceDN w:val="0"/>
        <w:spacing w:after="0" w:line="240" w:lineRule="auto"/>
        <w:ind w:left="720" w:right="144" w:hanging="216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</w:p>
    <w:p w:rsidR="002F0307" w:rsidRPr="00B33E9C" w:rsidRDefault="002F0307" w:rsidP="002F0307">
      <w:pPr>
        <w:widowControl w:val="0"/>
        <w:autoSpaceDE w:val="0"/>
        <w:autoSpaceDN w:val="0"/>
        <w:spacing w:after="0" w:line="240" w:lineRule="auto"/>
        <w:ind w:left="720" w:right="144" w:hanging="216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</w:p>
    <w:p w:rsidR="002F0307" w:rsidRPr="00B33E9C" w:rsidRDefault="002F0307" w:rsidP="002F0307">
      <w:pPr>
        <w:widowControl w:val="0"/>
        <w:autoSpaceDE w:val="0"/>
        <w:autoSpaceDN w:val="0"/>
        <w:spacing w:after="0" w:line="240" w:lineRule="auto"/>
        <w:ind w:left="720" w:right="144" w:hanging="216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  <w:r w:rsidRPr="00B33E9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«Два»</w:t>
      </w:r>
      <w:r w:rsidRPr="00B33E9C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- главное содержание не раскрыто.</w:t>
      </w:r>
    </w:p>
    <w:p w:rsidR="002F0307" w:rsidRPr="00B33E9C" w:rsidRDefault="002F0307" w:rsidP="002F0307">
      <w:pPr>
        <w:widowControl w:val="0"/>
        <w:autoSpaceDE w:val="0"/>
        <w:autoSpaceDN w:val="0"/>
        <w:spacing w:after="0" w:line="240" w:lineRule="auto"/>
        <w:ind w:left="720" w:right="144" w:hanging="216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</w:p>
    <w:p w:rsidR="002F0307" w:rsidRPr="00B33E9C" w:rsidRDefault="002F0307" w:rsidP="002F0307">
      <w:pPr>
        <w:widowControl w:val="0"/>
        <w:autoSpaceDE w:val="0"/>
        <w:autoSpaceDN w:val="0"/>
        <w:spacing w:after="0" w:line="240" w:lineRule="auto"/>
        <w:ind w:left="720" w:right="144" w:hanging="216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</w:p>
    <w:p w:rsidR="002F0307" w:rsidRPr="00B33E9C" w:rsidRDefault="002F0307" w:rsidP="002F0307">
      <w:pPr>
        <w:widowControl w:val="0"/>
        <w:autoSpaceDE w:val="0"/>
        <w:autoSpaceDN w:val="0"/>
        <w:spacing w:after="0" w:line="240" w:lineRule="auto"/>
        <w:ind w:left="720" w:right="144" w:hanging="216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</w:p>
    <w:p w:rsidR="002F0307" w:rsidRPr="00B33E9C" w:rsidRDefault="002F0307" w:rsidP="002F0307">
      <w:pPr>
        <w:widowControl w:val="0"/>
        <w:autoSpaceDE w:val="0"/>
        <w:autoSpaceDN w:val="0"/>
        <w:spacing w:after="0" w:line="240" w:lineRule="auto"/>
        <w:ind w:left="720" w:right="144" w:hanging="216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</w:p>
    <w:p w:rsidR="002F0307" w:rsidRPr="00B33E9C" w:rsidRDefault="002F0307" w:rsidP="002F0307">
      <w:pPr>
        <w:widowControl w:val="0"/>
        <w:autoSpaceDE w:val="0"/>
        <w:autoSpaceDN w:val="0"/>
        <w:spacing w:after="0" w:line="240" w:lineRule="auto"/>
        <w:ind w:left="720" w:right="144" w:hanging="216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</w:p>
    <w:p w:rsidR="002F0307" w:rsidRPr="00B33E9C" w:rsidRDefault="002F0307" w:rsidP="002F0307">
      <w:pPr>
        <w:widowControl w:val="0"/>
        <w:autoSpaceDE w:val="0"/>
        <w:autoSpaceDN w:val="0"/>
        <w:spacing w:after="0" w:line="240" w:lineRule="auto"/>
        <w:ind w:left="720" w:right="144" w:hanging="216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</w:p>
    <w:p w:rsidR="002F0307" w:rsidRPr="00B33E9C" w:rsidRDefault="002F0307" w:rsidP="002F0307">
      <w:pPr>
        <w:widowControl w:val="0"/>
        <w:autoSpaceDE w:val="0"/>
        <w:autoSpaceDN w:val="0"/>
        <w:spacing w:after="0" w:line="240" w:lineRule="auto"/>
        <w:ind w:left="720" w:right="144" w:hanging="216"/>
        <w:jc w:val="both"/>
        <w:rPr>
          <w:rFonts w:ascii="Times New Roman" w:hAnsi="Times New Roman" w:cs="Times New Roman"/>
          <w:spacing w:val="-6"/>
          <w:sz w:val="24"/>
          <w:szCs w:val="24"/>
          <w:lang w:val="ru-RU"/>
        </w:rPr>
      </w:pPr>
    </w:p>
    <w:p w:rsidR="002F0307" w:rsidRPr="00B33E9C" w:rsidRDefault="002F0307" w:rsidP="002F0307">
      <w:pPr>
        <w:widowControl w:val="0"/>
        <w:autoSpaceDE w:val="0"/>
        <w:autoSpaceDN w:val="0"/>
        <w:spacing w:after="0" w:line="240" w:lineRule="auto"/>
        <w:ind w:left="720" w:right="144" w:hanging="216"/>
        <w:jc w:val="center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  <w:proofErr w:type="gramStart"/>
      <w:r w:rsidRPr="00B33E9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>Критерии  оценивания</w:t>
      </w:r>
      <w:proofErr w:type="gramEnd"/>
      <w:r w:rsidRPr="00B33E9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 тестовых работ</w:t>
      </w:r>
    </w:p>
    <w:p w:rsidR="002F0307" w:rsidRPr="00B33E9C" w:rsidRDefault="002F0307" w:rsidP="002F0307">
      <w:pPr>
        <w:widowControl w:val="0"/>
        <w:autoSpaceDE w:val="0"/>
        <w:autoSpaceDN w:val="0"/>
        <w:spacing w:after="0" w:line="240" w:lineRule="auto"/>
        <w:ind w:left="720" w:right="144" w:hanging="216"/>
        <w:jc w:val="center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</w:p>
    <w:p w:rsidR="002F0307" w:rsidRPr="00B33E9C" w:rsidRDefault="002F0307" w:rsidP="002F0307">
      <w:pPr>
        <w:widowControl w:val="0"/>
        <w:autoSpaceDE w:val="0"/>
        <w:autoSpaceDN w:val="0"/>
        <w:spacing w:after="0" w:line="240" w:lineRule="auto"/>
        <w:ind w:left="720" w:right="144" w:hanging="216"/>
        <w:jc w:val="center"/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</w:pPr>
    </w:p>
    <w:p w:rsidR="002F0307" w:rsidRPr="00B33E9C" w:rsidRDefault="002F0307" w:rsidP="002F03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33E9C">
        <w:rPr>
          <w:rFonts w:ascii="Times New Roman" w:hAnsi="Times New Roman" w:cs="Times New Roman"/>
          <w:b/>
          <w:sz w:val="24"/>
          <w:szCs w:val="24"/>
          <w:lang w:val="ru-RU"/>
        </w:rPr>
        <w:t>«Пять» -</w:t>
      </w:r>
      <w:r w:rsidRPr="00B33E9C">
        <w:rPr>
          <w:rFonts w:ascii="Times New Roman" w:hAnsi="Times New Roman" w:cs="Times New Roman"/>
          <w:sz w:val="24"/>
          <w:szCs w:val="24"/>
          <w:lang w:val="ru-RU"/>
        </w:rPr>
        <w:t xml:space="preserve"> 100% - 90%   -          правильно </w:t>
      </w:r>
      <w:proofErr w:type="gramStart"/>
      <w:r w:rsidRPr="00B33E9C">
        <w:rPr>
          <w:rFonts w:ascii="Times New Roman" w:hAnsi="Times New Roman" w:cs="Times New Roman"/>
          <w:sz w:val="24"/>
          <w:szCs w:val="24"/>
          <w:lang w:val="ru-RU"/>
        </w:rPr>
        <w:t>выполненных  заданий</w:t>
      </w:r>
      <w:proofErr w:type="gramEnd"/>
      <w:r w:rsidRPr="00B33E9C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2F0307" w:rsidRPr="00B33E9C" w:rsidRDefault="002F0307" w:rsidP="002F03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33E9C">
        <w:rPr>
          <w:rFonts w:ascii="Times New Roman" w:hAnsi="Times New Roman" w:cs="Times New Roman"/>
          <w:b/>
          <w:sz w:val="24"/>
          <w:szCs w:val="24"/>
          <w:lang w:val="ru-RU"/>
        </w:rPr>
        <w:t>«Четыре»</w:t>
      </w:r>
      <w:r w:rsidRPr="00B33E9C">
        <w:rPr>
          <w:rFonts w:ascii="Times New Roman" w:hAnsi="Times New Roman" w:cs="Times New Roman"/>
          <w:sz w:val="24"/>
          <w:szCs w:val="24"/>
          <w:lang w:val="ru-RU"/>
        </w:rPr>
        <w:t xml:space="preserve"> - 80% - 70%   -         правильно выполненных заданий;</w:t>
      </w:r>
    </w:p>
    <w:p w:rsidR="002F0307" w:rsidRPr="00B33E9C" w:rsidRDefault="002F0307" w:rsidP="002F03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33E9C">
        <w:rPr>
          <w:rFonts w:ascii="Times New Roman" w:hAnsi="Times New Roman" w:cs="Times New Roman"/>
          <w:b/>
          <w:sz w:val="24"/>
          <w:szCs w:val="24"/>
          <w:lang w:val="ru-RU"/>
        </w:rPr>
        <w:t>«Три»</w:t>
      </w:r>
      <w:r w:rsidRPr="00B33E9C">
        <w:rPr>
          <w:rFonts w:ascii="Times New Roman" w:hAnsi="Times New Roman" w:cs="Times New Roman"/>
          <w:sz w:val="24"/>
          <w:szCs w:val="24"/>
          <w:lang w:val="ru-RU"/>
        </w:rPr>
        <w:t xml:space="preserve"> - 60% - 50%   -          правильно выполненных заданий;</w:t>
      </w:r>
    </w:p>
    <w:p w:rsidR="002F0307" w:rsidRPr="00B33E9C" w:rsidRDefault="002F0307" w:rsidP="002F03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33E9C">
        <w:rPr>
          <w:rFonts w:ascii="Times New Roman" w:hAnsi="Times New Roman" w:cs="Times New Roman"/>
          <w:b/>
          <w:sz w:val="24"/>
          <w:szCs w:val="24"/>
          <w:lang w:val="ru-RU"/>
        </w:rPr>
        <w:t>«Два»</w:t>
      </w:r>
      <w:r w:rsidRPr="00B33E9C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gramStart"/>
      <w:r w:rsidRPr="00B33E9C">
        <w:rPr>
          <w:rFonts w:ascii="Times New Roman" w:hAnsi="Times New Roman" w:cs="Times New Roman"/>
          <w:sz w:val="24"/>
          <w:szCs w:val="24"/>
          <w:lang w:val="ru-RU"/>
        </w:rPr>
        <w:t>менее  50</w:t>
      </w:r>
      <w:proofErr w:type="gramEnd"/>
      <w:r w:rsidRPr="00B33E9C">
        <w:rPr>
          <w:rFonts w:ascii="Times New Roman" w:hAnsi="Times New Roman" w:cs="Times New Roman"/>
          <w:sz w:val="24"/>
          <w:szCs w:val="24"/>
          <w:lang w:val="ru-RU"/>
        </w:rPr>
        <w:t>%   -          правильно выполненных заданий;</w:t>
      </w:r>
    </w:p>
    <w:p w:rsidR="002F0307" w:rsidRPr="00B33E9C" w:rsidRDefault="002F0307" w:rsidP="002F03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F0307" w:rsidRPr="00B33E9C" w:rsidRDefault="002F0307" w:rsidP="002F03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F0307" w:rsidRPr="00C73B9D" w:rsidRDefault="002F0307">
      <w:pPr>
        <w:rPr>
          <w:lang w:val="ru-RU"/>
        </w:rPr>
      </w:pPr>
    </w:p>
    <w:sectPr w:rsidR="002F0307" w:rsidRPr="00C73B9D" w:rsidSect="002F0307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SchoolBookSanPin-Italic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5CFD"/>
    <w:multiLevelType w:val="hybridMultilevel"/>
    <w:tmpl w:val="83B2CC7A"/>
    <w:lvl w:ilvl="0" w:tplc="EFC4CE6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C2308C"/>
    <w:multiLevelType w:val="multilevel"/>
    <w:tmpl w:val="6BA07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D70C44"/>
    <w:multiLevelType w:val="multilevel"/>
    <w:tmpl w:val="86307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B3772B"/>
    <w:multiLevelType w:val="multilevel"/>
    <w:tmpl w:val="F6000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1B0F82"/>
    <w:multiLevelType w:val="multilevel"/>
    <w:tmpl w:val="3BEE7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6C3422"/>
    <w:multiLevelType w:val="multilevel"/>
    <w:tmpl w:val="53020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6A1E7F"/>
    <w:multiLevelType w:val="multilevel"/>
    <w:tmpl w:val="490CA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0AC7772"/>
    <w:multiLevelType w:val="multilevel"/>
    <w:tmpl w:val="566AB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620026"/>
    <w:multiLevelType w:val="multilevel"/>
    <w:tmpl w:val="A6ACC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6D7FCE"/>
    <w:multiLevelType w:val="multilevel"/>
    <w:tmpl w:val="CAAE0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C35623"/>
    <w:multiLevelType w:val="multilevel"/>
    <w:tmpl w:val="9DF68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A52D82"/>
    <w:multiLevelType w:val="multilevel"/>
    <w:tmpl w:val="4442F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2"/>
  </w:num>
  <w:num w:numId="3">
    <w:abstractNumId w:val="19"/>
  </w:num>
  <w:num w:numId="4">
    <w:abstractNumId w:val="16"/>
  </w:num>
  <w:num w:numId="5">
    <w:abstractNumId w:val="18"/>
  </w:num>
  <w:num w:numId="6">
    <w:abstractNumId w:val="11"/>
  </w:num>
  <w:num w:numId="7">
    <w:abstractNumId w:val="15"/>
  </w:num>
  <w:num w:numId="8">
    <w:abstractNumId w:val="10"/>
  </w:num>
  <w:num w:numId="9">
    <w:abstractNumId w:val="13"/>
  </w:num>
  <w:num w:numId="10">
    <w:abstractNumId w:val="17"/>
  </w:num>
  <w:num w:numId="11">
    <w:abstractNumId w:val="20"/>
  </w:num>
  <w:num w:numId="12">
    <w:abstractNumId w:val="8"/>
  </w:num>
  <w:num w:numId="13">
    <w:abstractNumId w:val="6"/>
  </w:num>
  <w:num w:numId="14">
    <w:abstractNumId w:val="5"/>
  </w:num>
  <w:num w:numId="15">
    <w:abstractNumId w:val="4"/>
  </w:num>
  <w:num w:numId="16">
    <w:abstractNumId w:val="7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B9D"/>
    <w:rsid w:val="000013D0"/>
    <w:rsid w:val="00097E11"/>
    <w:rsid w:val="002F0307"/>
    <w:rsid w:val="008F67DD"/>
    <w:rsid w:val="00961B12"/>
    <w:rsid w:val="00C7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FD5F9"/>
  <w15:chartTrackingRefBased/>
  <w15:docId w15:val="{3F1EC7EF-B0D4-460F-A6FD-C4063E574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73B9D"/>
    <w:pPr>
      <w:spacing w:after="200" w:line="276" w:lineRule="auto"/>
    </w:pPr>
    <w:rPr>
      <w:rFonts w:eastAsiaTheme="minorEastAsia"/>
      <w:lang w:val="en-US"/>
    </w:rPr>
  </w:style>
  <w:style w:type="paragraph" w:styleId="1">
    <w:name w:val="heading 1"/>
    <w:basedOn w:val="a1"/>
    <w:next w:val="a1"/>
    <w:link w:val="10"/>
    <w:uiPriority w:val="9"/>
    <w:qFormat/>
    <w:rsid w:val="008F67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8F67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8F67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8F67D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8F67D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8F67D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8F67D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8F67D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8F67D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8F67D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8F67D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8F67DD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8F67DD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8F67DD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8F67DD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8F67DD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8F67DD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8F67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5">
    <w:name w:val="header"/>
    <w:basedOn w:val="a1"/>
    <w:link w:val="a6"/>
    <w:uiPriority w:val="99"/>
    <w:unhideWhenUsed/>
    <w:rsid w:val="008F67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8F67DD"/>
    <w:rPr>
      <w:rFonts w:eastAsiaTheme="minorEastAsia"/>
      <w:lang w:val="en-US"/>
    </w:rPr>
  </w:style>
  <w:style w:type="paragraph" w:styleId="a7">
    <w:name w:val="footer"/>
    <w:basedOn w:val="a1"/>
    <w:link w:val="a8"/>
    <w:uiPriority w:val="99"/>
    <w:unhideWhenUsed/>
    <w:rsid w:val="008F67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8F67DD"/>
    <w:rPr>
      <w:rFonts w:eastAsiaTheme="minorEastAsia"/>
      <w:lang w:val="en-US"/>
    </w:rPr>
  </w:style>
  <w:style w:type="paragraph" w:styleId="a9">
    <w:name w:val="No Spacing"/>
    <w:uiPriority w:val="1"/>
    <w:qFormat/>
    <w:rsid w:val="008F67DD"/>
    <w:pPr>
      <w:spacing w:after="0" w:line="240" w:lineRule="auto"/>
    </w:pPr>
    <w:rPr>
      <w:rFonts w:eastAsiaTheme="minorEastAsia"/>
      <w:lang w:val="en-US"/>
    </w:rPr>
  </w:style>
  <w:style w:type="paragraph" w:styleId="aa">
    <w:name w:val="Title"/>
    <w:basedOn w:val="a1"/>
    <w:next w:val="a1"/>
    <w:link w:val="ab"/>
    <w:uiPriority w:val="10"/>
    <w:qFormat/>
    <w:rsid w:val="008F67D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8F67D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c">
    <w:name w:val="Subtitle"/>
    <w:basedOn w:val="a1"/>
    <w:next w:val="a1"/>
    <w:link w:val="ad"/>
    <w:uiPriority w:val="11"/>
    <w:qFormat/>
    <w:rsid w:val="008F67D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8F67D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e">
    <w:name w:val="List Paragraph"/>
    <w:basedOn w:val="a1"/>
    <w:uiPriority w:val="34"/>
    <w:qFormat/>
    <w:rsid w:val="008F67DD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8F67D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8F67DD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8F67D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8F67DD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8F67D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8F67DD"/>
    <w:rPr>
      <w:rFonts w:eastAsiaTheme="minorEastAsia"/>
      <w:sz w:val="16"/>
      <w:szCs w:val="16"/>
      <w:lang w:val="en-US"/>
    </w:rPr>
  </w:style>
  <w:style w:type="paragraph" w:styleId="af1">
    <w:name w:val="List"/>
    <w:basedOn w:val="a1"/>
    <w:uiPriority w:val="99"/>
    <w:unhideWhenUsed/>
    <w:rsid w:val="008F67D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8F67DD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8F67DD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8F67DD"/>
    <w:pPr>
      <w:numPr>
        <w:numId w:val="12"/>
      </w:numPr>
      <w:contextualSpacing/>
    </w:pPr>
  </w:style>
  <w:style w:type="paragraph" w:styleId="20">
    <w:name w:val="List Bullet 2"/>
    <w:basedOn w:val="a1"/>
    <w:uiPriority w:val="99"/>
    <w:unhideWhenUsed/>
    <w:rsid w:val="008F67DD"/>
    <w:pPr>
      <w:numPr>
        <w:numId w:val="13"/>
      </w:numPr>
      <w:contextualSpacing/>
    </w:pPr>
  </w:style>
  <w:style w:type="paragraph" w:styleId="30">
    <w:name w:val="List Bullet 3"/>
    <w:basedOn w:val="a1"/>
    <w:uiPriority w:val="99"/>
    <w:unhideWhenUsed/>
    <w:rsid w:val="008F67DD"/>
    <w:pPr>
      <w:numPr>
        <w:numId w:val="14"/>
      </w:numPr>
      <w:contextualSpacing/>
    </w:pPr>
  </w:style>
  <w:style w:type="paragraph" w:styleId="a">
    <w:name w:val="List Number"/>
    <w:basedOn w:val="a1"/>
    <w:uiPriority w:val="99"/>
    <w:unhideWhenUsed/>
    <w:rsid w:val="008F67DD"/>
    <w:pPr>
      <w:numPr>
        <w:numId w:val="16"/>
      </w:numPr>
      <w:contextualSpacing/>
    </w:pPr>
  </w:style>
  <w:style w:type="paragraph" w:styleId="2">
    <w:name w:val="List Number 2"/>
    <w:basedOn w:val="a1"/>
    <w:uiPriority w:val="99"/>
    <w:unhideWhenUsed/>
    <w:rsid w:val="008F67DD"/>
    <w:pPr>
      <w:numPr>
        <w:numId w:val="17"/>
      </w:numPr>
      <w:contextualSpacing/>
    </w:pPr>
  </w:style>
  <w:style w:type="paragraph" w:styleId="3">
    <w:name w:val="List Number 3"/>
    <w:basedOn w:val="a1"/>
    <w:uiPriority w:val="99"/>
    <w:unhideWhenUsed/>
    <w:rsid w:val="008F67DD"/>
    <w:pPr>
      <w:numPr>
        <w:numId w:val="18"/>
      </w:numPr>
      <w:contextualSpacing/>
    </w:pPr>
  </w:style>
  <w:style w:type="paragraph" w:styleId="af2">
    <w:name w:val="List Continue"/>
    <w:basedOn w:val="a1"/>
    <w:uiPriority w:val="99"/>
    <w:unhideWhenUsed/>
    <w:rsid w:val="008F67D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8F67D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8F67D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8F67D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4">
    <w:name w:val="Текст макроса Знак"/>
    <w:basedOn w:val="a2"/>
    <w:link w:val="af3"/>
    <w:uiPriority w:val="99"/>
    <w:rsid w:val="008F67DD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8F67DD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8F67DD"/>
    <w:rPr>
      <w:rFonts w:eastAsiaTheme="minorEastAsia"/>
      <w:i/>
      <w:iCs/>
      <w:color w:val="000000" w:themeColor="text1"/>
      <w:lang w:val="en-US"/>
    </w:rPr>
  </w:style>
  <w:style w:type="character" w:styleId="af5">
    <w:name w:val="Strong"/>
    <w:basedOn w:val="a2"/>
    <w:uiPriority w:val="22"/>
    <w:qFormat/>
    <w:rsid w:val="008F67DD"/>
    <w:rPr>
      <w:b/>
      <w:bCs/>
    </w:rPr>
  </w:style>
  <w:style w:type="character" w:styleId="af6">
    <w:name w:val="Emphasis"/>
    <w:basedOn w:val="a2"/>
    <w:uiPriority w:val="20"/>
    <w:qFormat/>
    <w:rsid w:val="008F67DD"/>
    <w:rPr>
      <w:i/>
      <w:iCs/>
    </w:rPr>
  </w:style>
  <w:style w:type="paragraph" w:styleId="af7">
    <w:name w:val="Intense Quote"/>
    <w:basedOn w:val="a1"/>
    <w:next w:val="a1"/>
    <w:link w:val="af8"/>
    <w:uiPriority w:val="30"/>
    <w:qFormat/>
    <w:rsid w:val="008F67DD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f8">
    <w:name w:val="Выделенная цитата Знак"/>
    <w:basedOn w:val="a2"/>
    <w:link w:val="af7"/>
    <w:uiPriority w:val="30"/>
    <w:rsid w:val="008F67DD"/>
    <w:rPr>
      <w:rFonts w:eastAsiaTheme="minorEastAsia"/>
      <w:b/>
      <w:bCs/>
      <w:i/>
      <w:iCs/>
      <w:color w:val="5B9BD5" w:themeColor="accent1"/>
      <w:lang w:val="en-US"/>
    </w:rPr>
  </w:style>
  <w:style w:type="character" w:styleId="af9">
    <w:name w:val="Subtle Emphasis"/>
    <w:basedOn w:val="a2"/>
    <w:uiPriority w:val="19"/>
    <w:qFormat/>
    <w:rsid w:val="008F67DD"/>
    <w:rPr>
      <w:i/>
      <w:iCs/>
      <w:color w:val="808080" w:themeColor="text1" w:themeTint="7F"/>
    </w:rPr>
  </w:style>
  <w:style w:type="character" w:styleId="afa">
    <w:name w:val="Intense Emphasis"/>
    <w:basedOn w:val="a2"/>
    <w:uiPriority w:val="21"/>
    <w:qFormat/>
    <w:rsid w:val="008F67DD"/>
    <w:rPr>
      <w:b/>
      <w:bCs/>
      <w:i/>
      <w:iCs/>
      <w:color w:val="5B9BD5" w:themeColor="accent1"/>
    </w:rPr>
  </w:style>
  <w:style w:type="character" w:styleId="afb">
    <w:name w:val="Subtle Reference"/>
    <w:basedOn w:val="a2"/>
    <w:uiPriority w:val="31"/>
    <w:qFormat/>
    <w:rsid w:val="008F67DD"/>
    <w:rPr>
      <w:smallCaps/>
      <w:color w:val="ED7D31" w:themeColor="accent2"/>
      <w:u w:val="single"/>
    </w:rPr>
  </w:style>
  <w:style w:type="character" w:styleId="afc">
    <w:name w:val="Intense Reference"/>
    <w:basedOn w:val="a2"/>
    <w:uiPriority w:val="32"/>
    <w:qFormat/>
    <w:rsid w:val="008F67DD"/>
    <w:rPr>
      <w:b/>
      <w:bCs/>
      <w:smallCaps/>
      <w:color w:val="ED7D31" w:themeColor="accent2"/>
      <w:spacing w:val="5"/>
      <w:u w:val="single"/>
    </w:rPr>
  </w:style>
  <w:style w:type="character" w:styleId="afd">
    <w:name w:val="Book Title"/>
    <w:basedOn w:val="a2"/>
    <w:uiPriority w:val="33"/>
    <w:qFormat/>
    <w:rsid w:val="008F67DD"/>
    <w:rPr>
      <w:b/>
      <w:bCs/>
      <w:smallCaps/>
      <w:spacing w:val="5"/>
    </w:rPr>
  </w:style>
  <w:style w:type="table" w:styleId="afe">
    <w:name w:val="Table Grid"/>
    <w:basedOn w:val="a3"/>
    <w:uiPriority w:val="39"/>
    <w:rsid w:val="008F67DD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Hyperlink"/>
    <w:basedOn w:val="a2"/>
    <w:uiPriority w:val="99"/>
    <w:unhideWhenUsed/>
    <w:rsid w:val="008F67DD"/>
    <w:rPr>
      <w:color w:val="0563C1" w:themeColor="hyperlink"/>
      <w:u w:val="single"/>
    </w:rPr>
  </w:style>
  <w:style w:type="paragraph" w:customStyle="1" w:styleId="TableParagraph">
    <w:name w:val="Table Paragraph"/>
    <w:basedOn w:val="a1"/>
    <w:uiPriority w:val="1"/>
    <w:qFormat/>
    <w:rsid w:val="008F67DD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  <w:lang w:val="ru-RU"/>
    </w:rPr>
  </w:style>
  <w:style w:type="character" w:customStyle="1" w:styleId="aff0">
    <w:name w:val="Текст выноски Знак"/>
    <w:basedOn w:val="a2"/>
    <w:link w:val="aff1"/>
    <w:uiPriority w:val="99"/>
    <w:semiHidden/>
    <w:rsid w:val="008F67DD"/>
    <w:rPr>
      <w:rFonts w:ascii="Segoe UI" w:eastAsiaTheme="minorEastAsia" w:hAnsi="Segoe UI" w:cs="Segoe UI"/>
      <w:sz w:val="18"/>
      <w:szCs w:val="18"/>
      <w:lang w:val="en-US"/>
    </w:rPr>
  </w:style>
  <w:style w:type="paragraph" w:styleId="aff1">
    <w:name w:val="Balloon Text"/>
    <w:basedOn w:val="a1"/>
    <w:link w:val="aff0"/>
    <w:uiPriority w:val="99"/>
    <w:semiHidden/>
    <w:unhideWhenUsed/>
    <w:rsid w:val="008F67D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f2">
    <w:name w:val="caption"/>
    <w:basedOn w:val="a1"/>
    <w:next w:val="a1"/>
    <w:uiPriority w:val="35"/>
    <w:semiHidden/>
    <w:unhideWhenUsed/>
    <w:qFormat/>
    <w:rsid w:val="002F0307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f3">
    <w:name w:val="TOC Heading"/>
    <w:basedOn w:val="1"/>
    <w:next w:val="a1"/>
    <w:uiPriority w:val="39"/>
    <w:semiHidden/>
    <w:unhideWhenUsed/>
    <w:qFormat/>
    <w:rsid w:val="002F0307"/>
    <w:pPr>
      <w:outlineLvl w:val="9"/>
    </w:pPr>
  </w:style>
  <w:style w:type="table" w:styleId="aff4">
    <w:name w:val="Light Shading"/>
    <w:basedOn w:val="a3"/>
    <w:uiPriority w:val="60"/>
    <w:rsid w:val="002F0307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2F0307"/>
    <w:pPr>
      <w:spacing w:after="0" w:line="240" w:lineRule="auto"/>
    </w:pPr>
    <w:rPr>
      <w:rFonts w:eastAsiaTheme="minorEastAsia"/>
      <w:color w:val="2E74B5" w:themeColor="accent1" w:themeShade="BF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">
    <w:name w:val="Light Shading Accent 2"/>
    <w:basedOn w:val="a3"/>
    <w:uiPriority w:val="60"/>
    <w:rsid w:val="002F0307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2F0307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2F0307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2F0307"/>
    <w:pPr>
      <w:spacing w:after="0" w:line="240" w:lineRule="auto"/>
    </w:pPr>
    <w:rPr>
      <w:rFonts w:eastAsiaTheme="minorEastAsia"/>
      <w:color w:val="2F5496" w:themeColor="accent5" w:themeShade="BF"/>
      <w:lang w:val="en-US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3"/>
    <w:uiPriority w:val="60"/>
    <w:rsid w:val="002F0307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5">
    <w:name w:val="Light List"/>
    <w:basedOn w:val="a3"/>
    <w:uiPriority w:val="61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0">
    <w:name w:val="Light List Accent 2"/>
    <w:basedOn w:val="a3"/>
    <w:uiPriority w:val="61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0">
    <w:name w:val="Light List Accent 6"/>
    <w:basedOn w:val="a3"/>
    <w:uiPriority w:val="61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6">
    <w:name w:val="Light Grid"/>
    <w:basedOn w:val="a3"/>
    <w:uiPriority w:val="62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3"/>
    <w:uiPriority w:val="62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1">
    <w:name w:val="Light Grid Accent 6"/>
    <w:basedOn w:val="a3"/>
    <w:uiPriority w:val="62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1">
    <w:name w:val="Medium Shading 1"/>
    <w:basedOn w:val="a3"/>
    <w:uiPriority w:val="63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2F030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2F030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0">
    <w:name w:val="Medium List 1 Accent 2"/>
    <w:basedOn w:val="a3"/>
    <w:uiPriority w:val="65"/>
    <w:rsid w:val="002F030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2F030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2F030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2F030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0">
    <w:name w:val="Medium List 1 Accent 6"/>
    <w:basedOn w:val="a3"/>
    <w:uiPriority w:val="65"/>
    <w:rsid w:val="002F030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a">
    <w:name w:val="Medium List 2"/>
    <w:basedOn w:val="a3"/>
    <w:uiPriority w:val="66"/>
    <w:rsid w:val="002F030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2F030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2F030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2F030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2F030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2F030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2F030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3"/>
    <w:uiPriority w:val="67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3"/>
    <w:uiPriority w:val="67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b">
    <w:name w:val="Medium Grid 2"/>
    <w:basedOn w:val="a3"/>
    <w:uiPriority w:val="68"/>
    <w:rsid w:val="002F030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2F030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2F030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2F030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2F030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2F030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2F030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3"/>
    <w:uiPriority w:val="69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3"/>
    <w:uiPriority w:val="69"/>
    <w:rsid w:val="002F0307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7">
    <w:name w:val="Dark List"/>
    <w:basedOn w:val="a3"/>
    <w:uiPriority w:val="70"/>
    <w:rsid w:val="002F0307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2F0307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2">
    <w:name w:val="Dark List Accent 2"/>
    <w:basedOn w:val="a3"/>
    <w:uiPriority w:val="70"/>
    <w:rsid w:val="002F0307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2F0307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2F0307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2F0307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2">
    <w:name w:val="Dark List Accent 6"/>
    <w:basedOn w:val="a3"/>
    <w:uiPriority w:val="70"/>
    <w:rsid w:val="002F0307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8">
    <w:name w:val="Colorful Shading"/>
    <w:basedOn w:val="a3"/>
    <w:uiPriority w:val="71"/>
    <w:rsid w:val="002F030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2F030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2F030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2F030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2F030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2F030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2F030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9">
    <w:name w:val="Colorful List"/>
    <w:basedOn w:val="a3"/>
    <w:uiPriority w:val="72"/>
    <w:rsid w:val="002F030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2F030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4">
    <w:name w:val="Colorful List Accent 2"/>
    <w:basedOn w:val="a3"/>
    <w:uiPriority w:val="72"/>
    <w:rsid w:val="002F030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2F030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2F030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2F030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4">
    <w:name w:val="Colorful List Accent 6"/>
    <w:basedOn w:val="a3"/>
    <w:uiPriority w:val="72"/>
    <w:rsid w:val="002F030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a">
    <w:name w:val="Colorful Grid"/>
    <w:basedOn w:val="a3"/>
    <w:uiPriority w:val="73"/>
    <w:rsid w:val="002F030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2F030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5">
    <w:name w:val="Colorful Grid Accent 2"/>
    <w:basedOn w:val="a3"/>
    <w:uiPriority w:val="73"/>
    <w:rsid w:val="002F030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2F030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2F030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2F030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3"/>
    <w:uiPriority w:val="73"/>
    <w:rsid w:val="002F0307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character" w:styleId="affb">
    <w:name w:val="FollowedHyperlink"/>
    <w:basedOn w:val="a2"/>
    <w:uiPriority w:val="99"/>
    <w:semiHidden/>
    <w:unhideWhenUsed/>
    <w:rsid w:val="002F030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do.edu.orb.ru/theme.php?id=221" TargetMode="External"/><Relationship Id="rId13" Type="http://schemas.openxmlformats.org/officeDocument/2006/relationships/hyperlink" Target="https://resh.edu.ru/subject/24/" TargetMode="External"/><Relationship Id="rId18" Type="http://schemas.openxmlformats.org/officeDocument/2006/relationships/hyperlink" Target="https://sdo.edu.orb.ru/theme.php?id=221" TargetMode="External"/><Relationship Id="rId26" Type="http://schemas.openxmlformats.org/officeDocument/2006/relationships/hyperlink" Target="https://resh.edu.ru/subject/24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24/" TargetMode="External"/><Relationship Id="rId34" Type="http://schemas.openxmlformats.org/officeDocument/2006/relationships/hyperlink" Target="https://resh.edu.ru/subject/24/" TargetMode="External"/><Relationship Id="rId7" Type="http://schemas.openxmlformats.org/officeDocument/2006/relationships/hyperlink" Target="http://school-collection.edu.ru/catalog/" TargetMode="External"/><Relationship Id="rId12" Type="http://schemas.openxmlformats.org/officeDocument/2006/relationships/hyperlink" Target="https://sdo.edu.orb.ru/theme.php?id=221" TargetMode="External"/><Relationship Id="rId17" Type="http://schemas.openxmlformats.org/officeDocument/2006/relationships/hyperlink" Target="https://resh.edu.ru/subject/24/" TargetMode="External"/><Relationship Id="rId25" Type="http://schemas.openxmlformats.org/officeDocument/2006/relationships/hyperlink" Target="https://sdo.edu.orb.ru/theme.php?id=221" TargetMode="External"/><Relationship Id="rId33" Type="http://schemas.openxmlformats.org/officeDocument/2006/relationships/hyperlink" Target="https://sdo.edu.orb.ru/theme.php?id=221" TargetMode="External"/><Relationship Id="rId2" Type="http://schemas.openxmlformats.org/officeDocument/2006/relationships/styles" Target="styles.xml"/><Relationship Id="rId16" Type="http://schemas.openxmlformats.org/officeDocument/2006/relationships/hyperlink" Target="https://sdo.edu.orb.ru/theme.php?id=221" TargetMode="External"/><Relationship Id="rId20" Type="http://schemas.openxmlformats.org/officeDocument/2006/relationships/hyperlink" Target="https://sdo.edu.orb.ru/theme.php?id=221" TargetMode="External"/><Relationship Id="rId29" Type="http://schemas.openxmlformats.org/officeDocument/2006/relationships/hyperlink" Target="https://resh.edu.ru/subject/24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24/" TargetMode="External"/><Relationship Id="rId11" Type="http://schemas.openxmlformats.org/officeDocument/2006/relationships/hyperlink" Target="http://school-collection.edu.ru/catalog/" TargetMode="External"/><Relationship Id="rId24" Type="http://schemas.openxmlformats.org/officeDocument/2006/relationships/hyperlink" Target="https://resh.edu.ru/subject/24/" TargetMode="External"/><Relationship Id="rId32" Type="http://schemas.openxmlformats.org/officeDocument/2006/relationships/hyperlink" Target="https://resh.edu.ru/subject/24/" TargetMode="External"/><Relationship Id="rId5" Type="http://schemas.openxmlformats.org/officeDocument/2006/relationships/hyperlink" Target="https://sdo.edu.orb.ru/theme.php?id=221" TargetMode="External"/><Relationship Id="rId15" Type="http://schemas.openxmlformats.org/officeDocument/2006/relationships/hyperlink" Target="https://resh.edu.ru/subject/24/" TargetMode="External"/><Relationship Id="rId23" Type="http://schemas.openxmlformats.org/officeDocument/2006/relationships/hyperlink" Target="https://sdo.edu.orb.ru/theme.php?id=221" TargetMode="External"/><Relationship Id="rId28" Type="http://schemas.openxmlformats.org/officeDocument/2006/relationships/hyperlink" Target="https://sdo.edu.orb.ru/theme.php?id=221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resh.edu.ru/subject/24/" TargetMode="External"/><Relationship Id="rId19" Type="http://schemas.openxmlformats.org/officeDocument/2006/relationships/hyperlink" Target="https://resh.edu.ru/subject/24/" TargetMode="External"/><Relationship Id="rId31" Type="http://schemas.openxmlformats.org/officeDocument/2006/relationships/hyperlink" Target="https://sdo.edu.orb.ru/theme.php?id=2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do.edu.orb.ru/theme.php?id=221" TargetMode="External"/><Relationship Id="rId14" Type="http://schemas.openxmlformats.org/officeDocument/2006/relationships/hyperlink" Target="https://sdo.edu.orb.ru/theme.php?id=221" TargetMode="External"/><Relationship Id="rId22" Type="http://schemas.openxmlformats.org/officeDocument/2006/relationships/hyperlink" Target="http://school-collection.edu.ru/catalog/" TargetMode="External"/><Relationship Id="rId27" Type="http://schemas.openxmlformats.org/officeDocument/2006/relationships/hyperlink" Target="http://school-collection.edu.ru/catalog/" TargetMode="External"/><Relationship Id="rId30" Type="http://schemas.openxmlformats.org/officeDocument/2006/relationships/hyperlink" Target="http://school-collection.edu.ru/catalog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9634</Words>
  <Characters>54917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2022-09-20T15:01:00Z</dcterms:created>
  <dcterms:modified xsi:type="dcterms:W3CDTF">2022-10-02T15:38:00Z</dcterms:modified>
</cp:coreProperties>
</file>